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88CC2B" w14:textId="16761D52" w:rsidR="007166CE" w:rsidRDefault="00BB155F" w:rsidP="00146A99">
      <w:pPr>
        <w:pStyle w:val="berschrift1"/>
        <w:rPr>
          <w:b w:val="0"/>
          <w:bCs w:val="0"/>
          <w:sz w:val="32"/>
          <w:szCs w:val="32"/>
        </w:rPr>
      </w:pPr>
      <w:r>
        <w:rPr>
          <w:b w:val="0"/>
          <w:bCs w:val="0"/>
          <w:noProof/>
          <w:sz w:val="32"/>
          <w:szCs w:val="32"/>
        </w:rPr>
        <w:drawing>
          <wp:inline distT="0" distB="0" distL="0" distR="0" wp14:anchorId="4C4F83DE" wp14:editId="6304D4F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90D820F" w14:textId="77777777" w:rsidR="007166CE" w:rsidRDefault="007166CE" w:rsidP="007166CE">
      <w:pPr>
        <w:pStyle w:val="berschrift1"/>
      </w:pPr>
      <w:r>
        <w:br w:type="page"/>
      </w:r>
      <w:r>
        <w:lastRenderedPageBreak/>
        <w:t>Vorwort</w:t>
      </w:r>
    </w:p>
    <w:p w14:paraId="76435DA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16BBDB6" w14:textId="77777777" w:rsidR="007E1779" w:rsidRDefault="008D7463" w:rsidP="007166CE">
      <w:r>
        <w:t xml:space="preserve">Dieses Jahr hat uns allen eine Menge abverlangt – doch Gott hat uns hindurchgetragen. </w:t>
      </w:r>
    </w:p>
    <w:p w14:paraId="6D59A8E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3B0E807" w14:textId="77777777" w:rsidR="007E1779" w:rsidRDefault="007E1779" w:rsidP="007166CE">
      <w:r>
        <w:t>Vielleicht hat aber auch der eine oder die andere Lust, mitzumachen und neue Bücher zu erstellen – sprecht mich einfach an.</w:t>
      </w:r>
    </w:p>
    <w:p w14:paraId="54C22D2F" w14:textId="77777777" w:rsidR="007166CE" w:rsidRDefault="007166CE" w:rsidP="007166CE">
      <w:r>
        <w:t>Euch allen wünsche ich Gottes reichen Segen und dass Ihr für Euch interessante Texte hier findet. Für Anregungen bin ich immer dankbar.</w:t>
      </w:r>
    </w:p>
    <w:p w14:paraId="384C3958" w14:textId="77777777" w:rsidR="007166CE" w:rsidRDefault="007166CE" w:rsidP="007166CE">
      <w:r>
        <w:t>Gruß &amp; Segen,</w:t>
      </w:r>
    </w:p>
    <w:p w14:paraId="5F40B391" w14:textId="77777777" w:rsidR="007166CE" w:rsidRDefault="007166CE" w:rsidP="007166CE">
      <w:r>
        <w:t>Andreas</w:t>
      </w:r>
    </w:p>
    <w:p w14:paraId="5035B04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7F31A6E" w14:textId="77777777" w:rsidR="001B58A6" w:rsidRDefault="001B58A6" w:rsidP="001B58A6">
      <w:pPr>
        <w:pStyle w:val="berschrift1"/>
        <w:rPr>
          <w:sz w:val="48"/>
        </w:rPr>
      </w:pPr>
      <w:r>
        <w:t xml:space="preserve">Sam, Conrad - Davids </w:t>
      </w:r>
      <w:proofErr w:type="spellStart"/>
      <w:r>
        <w:t>Eebruch</w:t>
      </w:r>
      <w:proofErr w:type="spellEnd"/>
      <w:r>
        <w:t xml:space="preserve">: </w:t>
      </w:r>
      <w:proofErr w:type="spellStart"/>
      <w:r>
        <w:t>Mordt</w:t>
      </w:r>
      <w:proofErr w:type="spellEnd"/>
      <w:r>
        <w:t xml:space="preserve"> Straff und </w:t>
      </w:r>
      <w:proofErr w:type="spellStart"/>
      <w:r>
        <w:t>Buß</w:t>
      </w:r>
      <w:proofErr w:type="spellEnd"/>
      <w:r>
        <w:t>.</w:t>
      </w:r>
    </w:p>
    <w:p w14:paraId="5449DB48" w14:textId="77777777" w:rsidR="001B58A6" w:rsidRDefault="001B58A6" w:rsidP="001B58A6">
      <w:pPr>
        <w:pStyle w:val="StandardWeb"/>
      </w:pPr>
      <w:r>
        <w:t xml:space="preserve">In </w:t>
      </w:r>
      <w:proofErr w:type="spellStart"/>
      <w:r>
        <w:t>kurzte</w:t>
      </w:r>
      <w:proofErr w:type="spellEnd"/>
      <w:r>
        <w:t xml:space="preserve"> </w:t>
      </w:r>
      <w:proofErr w:type="spellStart"/>
      <w:r>
        <w:t>verzeychnuß</w:t>
      </w:r>
      <w:proofErr w:type="spellEnd"/>
      <w:r>
        <w:t xml:space="preserve"> und </w:t>
      </w:r>
      <w:proofErr w:type="spellStart"/>
      <w:r>
        <w:t>Außlegung</w:t>
      </w:r>
      <w:proofErr w:type="spellEnd"/>
      <w:r>
        <w:t xml:space="preserve"> des </w:t>
      </w:r>
      <w:proofErr w:type="spellStart"/>
      <w:r>
        <w:t>xj</w:t>
      </w:r>
      <w:proofErr w:type="spellEnd"/>
      <w:r>
        <w:t xml:space="preserve">. und </w:t>
      </w:r>
      <w:proofErr w:type="spellStart"/>
      <w:r>
        <w:t>xij</w:t>
      </w:r>
      <w:proofErr w:type="spellEnd"/>
      <w:r>
        <w:t xml:space="preserve">. Capitels / des Andern Buchs </w:t>
      </w:r>
      <w:proofErr w:type="spellStart"/>
      <w:r>
        <w:t>Samuelis</w:t>
      </w:r>
      <w:proofErr w:type="spellEnd"/>
      <w:r>
        <w:t xml:space="preserve"> / von dem Fall / </w:t>
      </w:r>
      <w:proofErr w:type="spellStart"/>
      <w:r>
        <w:t>Mordt</w:t>
      </w:r>
      <w:proofErr w:type="spellEnd"/>
      <w:r>
        <w:t xml:space="preserve"> / und </w:t>
      </w:r>
      <w:proofErr w:type="spellStart"/>
      <w:r>
        <w:t>Eebruch</w:t>
      </w:r>
      <w:proofErr w:type="spellEnd"/>
      <w:r>
        <w:t xml:space="preserve"> </w:t>
      </w:r>
      <w:proofErr w:type="spellStart"/>
      <w:r>
        <w:t>Davidis</w:t>
      </w:r>
      <w:proofErr w:type="spellEnd"/>
      <w:r>
        <w:t xml:space="preserve"> / </w:t>
      </w:r>
      <w:proofErr w:type="spellStart"/>
      <w:r>
        <w:t>Widerumb</w:t>
      </w:r>
      <w:proofErr w:type="spellEnd"/>
      <w:r>
        <w:t xml:space="preserve"> / von seiner </w:t>
      </w:r>
      <w:proofErr w:type="spellStart"/>
      <w:r>
        <w:t>Buß</w:t>
      </w:r>
      <w:proofErr w:type="spellEnd"/>
      <w:r>
        <w:t xml:space="preserve"> / </w:t>
      </w:r>
      <w:proofErr w:type="spellStart"/>
      <w:r>
        <w:t>urstaend</w:t>
      </w:r>
      <w:proofErr w:type="spellEnd"/>
      <w:r>
        <w:t xml:space="preserve"> / von </w:t>
      </w:r>
      <w:proofErr w:type="spellStart"/>
      <w:r>
        <w:t>sünden</w:t>
      </w:r>
      <w:proofErr w:type="spellEnd"/>
      <w:r>
        <w:t xml:space="preserve"> / </w:t>
      </w:r>
      <w:proofErr w:type="spellStart"/>
      <w:r>
        <w:t>annemung</w:t>
      </w:r>
      <w:proofErr w:type="spellEnd"/>
      <w:r>
        <w:t xml:space="preserve"> / und </w:t>
      </w:r>
      <w:proofErr w:type="spellStart"/>
      <w:r>
        <w:t>gnaedige</w:t>
      </w:r>
      <w:proofErr w:type="spellEnd"/>
      <w:r>
        <w:t xml:space="preserve"> </w:t>
      </w:r>
      <w:proofErr w:type="spellStart"/>
      <w:r>
        <w:t>verzeyhung</w:t>
      </w:r>
      <w:proofErr w:type="spellEnd"/>
      <w:r>
        <w:t xml:space="preserve"> vor Gott / allen </w:t>
      </w:r>
      <w:proofErr w:type="spellStart"/>
      <w:r>
        <w:t>gefalnen</w:t>
      </w:r>
      <w:proofErr w:type="spellEnd"/>
      <w:r>
        <w:t xml:space="preserve"> </w:t>
      </w:r>
      <w:proofErr w:type="spellStart"/>
      <w:r>
        <w:t>sündern</w:t>
      </w:r>
      <w:proofErr w:type="spellEnd"/>
      <w:r>
        <w:t xml:space="preserve"> </w:t>
      </w:r>
      <w:proofErr w:type="spellStart"/>
      <w:r>
        <w:t>ain</w:t>
      </w:r>
      <w:proofErr w:type="spellEnd"/>
      <w:r>
        <w:t xml:space="preserve"> </w:t>
      </w:r>
      <w:proofErr w:type="spellStart"/>
      <w:r>
        <w:t>troestlich</w:t>
      </w:r>
      <w:proofErr w:type="spellEnd"/>
      <w:r>
        <w:t xml:space="preserve"> </w:t>
      </w:r>
      <w:proofErr w:type="spellStart"/>
      <w:r>
        <w:t>handthabe</w:t>
      </w:r>
      <w:proofErr w:type="spellEnd"/>
      <w:r>
        <w:t xml:space="preserve"> / </w:t>
      </w:r>
      <w:proofErr w:type="spellStart"/>
      <w:r>
        <w:t>Vonn</w:t>
      </w:r>
      <w:proofErr w:type="spellEnd"/>
      <w:r>
        <w:t xml:space="preserve"> Conradt Som </w:t>
      </w:r>
      <w:proofErr w:type="spellStart"/>
      <w:r>
        <w:t>saeligen</w:t>
      </w:r>
      <w:proofErr w:type="spellEnd"/>
      <w:r>
        <w:t xml:space="preserve"> / </w:t>
      </w:r>
      <w:proofErr w:type="spellStart"/>
      <w:r>
        <w:t>inn</w:t>
      </w:r>
      <w:proofErr w:type="spellEnd"/>
      <w:r>
        <w:t xml:space="preserve"> der Pfarr Kirchen zu Ulm / in den letzten dreien Predigten / vor seinem abschied </w:t>
      </w:r>
      <w:proofErr w:type="spellStart"/>
      <w:r>
        <w:t>auß</w:t>
      </w:r>
      <w:proofErr w:type="spellEnd"/>
      <w:r>
        <w:t xml:space="preserve"> </w:t>
      </w:r>
      <w:proofErr w:type="spellStart"/>
      <w:r>
        <w:t>diser</w:t>
      </w:r>
      <w:proofErr w:type="spellEnd"/>
      <w:r>
        <w:t xml:space="preserve"> </w:t>
      </w:r>
      <w:proofErr w:type="spellStart"/>
      <w:r>
        <w:t>welt</w:t>
      </w:r>
      <w:proofErr w:type="spellEnd"/>
      <w:r>
        <w:t xml:space="preserve"> / geprediget. Anno. 1533. </w:t>
      </w:r>
    </w:p>
    <w:p w14:paraId="306E3385" w14:textId="77777777" w:rsidR="001B58A6" w:rsidRDefault="001B58A6" w:rsidP="001B58A6">
      <w:pPr>
        <w:pStyle w:val="StandardWeb"/>
      </w:pPr>
      <w:r>
        <w:t xml:space="preserve">Gedruckt zu Ulm: durch Hansen </w:t>
      </w:r>
      <w:proofErr w:type="spellStart"/>
      <w:r>
        <w:t>Varnier</w:t>
      </w:r>
      <w:proofErr w:type="spellEnd"/>
      <w:r>
        <w:t xml:space="preserve"> / Im </w:t>
      </w:r>
      <w:proofErr w:type="spellStart"/>
      <w:r>
        <w:t>M.D</w:t>
      </w:r>
      <w:proofErr w:type="spellEnd"/>
      <w:r>
        <w:t xml:space="preserve">. </w:t>
      </w:r>
      <w:proofErr w:type="spellStart"/>
      <w:r>
        <w:t>XXXiiij</w:t>
      </w:r>
      <w:proofErr w:type="spellEnd"/>
      <w:r>
        <w:t xml:space="preserve">. </w:t>
      </w:r>
      <w:proofErr w:type="spellStart"/>
      <w:r>
        <w:t>Jar</w:t>
      </w:r>
      <w:proofErr w:type="spellEnd"/>
      <w:r>
        <w:t xml:space="preserve">. </w:t>
      </w:r>
    </w:p>
    <w:p w14:paraId="0EBB5168" w14:textId="77777777" w:rsidR="001B58A6" w:rsidRDefault="001B58A6" w:rsidP="001B58A6">
      <w:pPr>
        <w:pStyle w:val="StandardWeb"/>
      </w:pPr>
      <w:r>
        <w:rPr>
          <w:rStyle w:val="Fett"/>
          <w:rFonts w:eastAsiaTheme="majorEastAsia"/>
        </w:rPr>
        <w:t xml:space="preserve">Was von Conradt Samen </w:t>
      </w:r>
      <w:proofErr w:type="spellStart"/>
      <w:r>
        <w:rPr>
          <w:rStyle w:val="Fett"/>
          <w:rFonts w:eastAsiaTheme="majorEastAsia"/>
        </w:rPr>
        <w:t>Predicanten</w:t>
      </w:r>
      <w:proofErr w:type="spellEnd"/>
      <w:r>
        <w:rPr>
          <w:rStyle w:val="Fett"/>
          <w:rFonts w:eastAsiaTheme="majorEastAsia"/>
        </w:rPr>
        <w:t xml:space="preserve"> zu Ulm / über den </w:t>
      </w:r>
      <w:proofErr w:type="spellStart"/>
      <w:r>
        <w:rPr>
          <w:rStyle w:val="Fett"/>
          <w:rFonts w:eastAsiaTheme="majorEastAsia"/>
        </w:rPr>
        <w:t>Eebruch</w:t>
      </w:r>
      <w:proofErr w:type="spellEnd"/>
      <w:r>
        <w:rPr>
          <w:rStyle w:val="Fett"/>
          <w:rFonts w:eastAsiaTheme="majorEastAsia"/>
        </w:rPr>
        <w:t xml:space="preserve"> Davids / </w:t>
      </w:r>
      <w:proofErr w:type="spellStart"/>
      <w:r>
        <w:rPr>
          <w:rStyle w:val="Fett"/>
          <w:rFonts w:eastAsiaTheme="majorEastAsia"/>
        </w:rPr>
        <w:t>auß</w:t>
      </w:r>
      <w:proofErr w:type="spellEnd"/>
      <w:r>
        <w:rPr>
          <w:rStyle w:val="Fett"/>
          <w:rFonts w:eastAsiaTheme="majorEastAsia"/>
        </w:rPr>
        <w:t xml:space="preserve"> dem </w:t>
      </w:r>
      <w:proofErr w:type="spellStart"/>
      <w:r>
        <w:rPr>
          <w:rStyle w:val="Fett"/>
          <w:rFonts w:eastAsiaTheme="majorEastAsia"/>
        </w:rPr>
        <w:t>xj</w:t>
      </w:r>
      <w:proofErr w:type="spellEnd"/>
      <w:r>
        <w:rPr>
          <w:rStyle w:val="Fett"/>
          <w:rFonts w:eastAsiaTheme="majorEastAsia"/>
        </w:rPr>
        <w:t xml:space="preserve">. und </w:t>
      </w:r>
      <w:proofErr w:type="spellStart"/>
      <w:r>
        <w:rPr>
          <w:rStyle w:val="Fett"/>
          <w:rFonts w:eastAsiaTheme="majorEastAsia"/>
        </w:rPr>
        <w:t>xij</w:t>
      </w:r>
      <w:proofErr w:type="spellEnd"/>
      <w:r>
        <w:rPr>
          <w:rStyle w:val="Fett"/>
          <w:rFonts w:eastAsiaTheme="majorEastAsia"/>
        </w:rPr>
        <w:t xml:space="preserve">. Capitel des Andern Buchs </w:t>
      </w:r>
      <w:proofErr w:type="spellStart"/>
      <w:r>
        <w:rPr>
          <w:rStyle w:val="Fett"/>
          <w:rFonts w:eastAsiaTheme="majorEastAsia"/>
        </w:rPr>
        <w:t>Samuelis</w:t>
      </w:r>
      <w:proofErr w:type="spellEnd"/>
      <w:r>
        <w:rPr>
          <w:rStyle w:val="Fett"/>
          <w:rFonts w:eastAsiaTheme="majorEastAsia"/>
        </w:rPr>
        <w:t xml:space="preserve"> / geprediget (welches seine </w:t>
      </w:r>
      <w:proofErr w:type="spellStart"/>
      <w:r>
        <w:rPr>
          <w:rStyle w:val="Fett"/>
          <w:rFonts w:eastAsiaTheme="majorEastAsia"/>
        </w:rPr>
        <w:t>lesten</w:t>
      </w:r>
      <w:proofErr w:type="spellEnd"/>
      <w:r>
        <w:rPr>
          <w:rStyle w:val="Fett"/>
          <w:rFonts w:eastAsiaTheme="majorEastAsia"/>
        </w:rPr>
        <w:t xml:space="preserve"> predigt) </w:t>
      </w:r>
      <w:proofErr w:type="spellStart"/>
      <w:r>
        <w:rPr>
          <w:rStyle w:val="Fett"/>
          <w:rFonts w:eastAsiaTheme="majorEastAsia"/>
        </w:rPr>
        <w:t>kurtze</w:t>
      </w:r>
      <w:proofErr w:type="spellEnd"/>
      <w:r>
        <w:rPr>
          <w:rStyle w:val="Fett"/>
          <w:rFonts w:eastAsiaTheme="majorEastAsia"/>
        </w:rPr>
        <w:t xml:space="preserve"> </w:t>
      </w:r>
      <w:proofErr w:type="spellStart"/>
      <w:r>
        <w:rPr>
          <w:rStyle w:val="Fett"/>
          <w:rFonts w:eastAsiaTheme="majorEastAsia"/>
        </w:rPr>
        <w:t>verzaichnuß</w:t>
      </w:r>
      <w:proofErr w:type="spellEnd"/>
      <w:r>
        <w:rPr>
          <w:rStyle w:val="Fett"/>
          <w:rFonts w:eastAsiaTheme="majorEastAsia"/>
        </w:rPr>
        <w:t>.</w:t>
      </w:r>
      <w:r>
        <w:t xml:space="preserve"> </w:t>
      </w:r>
    </w:p>
    <w:p w14:paraId="432EBF53" w14:textId="77777777" w:rsidR="001B58A6" w:rsidRDefault="001B58A6" w:rsidP="001B58A6">
      <w:pPr>
        <w:pStyle w:val="StandardWeb"/>
      </w:pPr>
      <w:r>
        <w:t xml:space="preserve">So lang </w:t>
      </w:r>
      <w:proofErr w:type="spellStart"/>
      <w:r>
        <w:t>Künig</w:t>
      </w:r>
      <w:proofErr w:type="spellEnd"/>
      <w:r>
        <w:t xml:space="preserve"> David / der doch von dem </w:t>
      </w:r>
      <w:proofErr w:type="spellStart"/>
      <w:r>
        <w:t>Herrenselb</w:t>
      </w:r>
      <w:proofErr w:type="spellEnd"/>
      <w:r>
        <w:t xml:space="preserve"> / nach seinem willen und </w:t>
      </w:r>
      <w:proofErr w:type="spellStart"/>
      <w:r>
        <w:t>hertzen</w:t>
      </w:r>
      <w:proofErr w:type="spellEnd"/>
      <w:r>
        <w:t xml:space="preserve"> / erfunden und </w:t>
      </w:r>
      <w:proofErr w:type="spellStart"/>
      <w:r>
        <w:t>erwelet</w:t>
      </w:r>
      <w:proofErr w:type="spellEnd"/>
      <w:r>
        <w:t xml:space="preserve"> / </w:t>
      </w:r>
      <w:proofErr w:type="spellStart"/>
      <w:r>
        <w:t>inn</w:t>
      </w:r>
      <w:proofErr w:type="spellEnd"/>
      <w:r>
        <w:t xml:space="preserve"> </w:t>
      </w:r>
      <w:proofErr w:type="spellStart"/>
      <w:r>
        <w:t>mancherlai</w:t>
      </w:r>
      <w:proofErr w:type="spellEnd"/>
      <w:r>
        <w:t xml:space="preserve"> </w:t>
      </w:r>
      <w:proofErr w:type="spellStart"/>
      <w:r>
        <w:t>geschaefften</w:t>
      </w:r>
      <w:proofErr w:type="spellEnd"/>
      <w:r>
        <w:t xml:space="preserve"> / kriegen / und </w:t>
      </w:r>
      <w:proofErr w:type="spellStart"/>
      <w:r>
        <w:t>gefaerlichaiten</w:t>
      </w:r>
      <w:proofErr w:type="spellEnd"/>
      <w:r>
        <w:t xml:space="preserve"> / von Saul und Andern </w:t>
      </w:r>
      <w:proofErr w:type="spellStart"/>
      <w:r>
        <w:t>umbgetrieben</w:t>
      </w:r>
      <w:proofErr w:type="spellEnd"/>
      <w:r>
        <w:t xml:space="preserve"> ward / wie </w:t>
      </w:r>
      <w:proofErr w:type="spellStart"/>
      <w:r>
        <w:t>ain</w:t>
      </w:r>
      <w:proofErr w:type="spellEnd"/>
      <w:r>
        <w:t xml:space="preserve"> </w:t>
      </w:r>
      <w:proofErr w:type="spellStart"/>
      <w:r>
        <w:t>grieb</w:t>
      </w:r>
      <w:proofErr w:type="spellEnd"/>
      <w:r>
        <w:t xml:space="preserve"> </w:t>
      </w:r>
      <w:proofErr w:type="spellStart"/>
      <w:r>
        <w:t>inn</w:t>
      </w:r>
      <w:proofErr w:type="spellEnd"/>
      <w:r>
        <w:t xml:space="preserve"> </w:t>
      </w:r>
      <w:proofErr w:type="spellStart"/>
      <w:r>
        <w:t>ainer</w:t>
      </w:r>
      <w:proofErr w:type="spellEnd"/>
      <w:r>
        <w:t xml:space="preserve"> </w:t>
      </w:r>
      <w:proofErr w:type="spellStart"/>
      <w:r>
        <w:t>pfannen</w:t>
      </w:r>
      <w:proofErr w:type="spellEnd"/>
      <w:r>
        <w:t xml:space="preserve"> / Da </w:t>
      </w:r>
      <w:proofErr w:type="spellStart"/>
      <w:r>
        <w:t>haette</w:t>
      </w:r>
      <w:proofErr w:type="spellEnd"/>
      <w:r>
        <w:t xml:space="preserve"> er Gott vor </w:t>
      </w:r>
      <w:proofErr w:type="spellStart"/>
      <w:r>
        <w:t>augen</w:t>
      </w:r>
      <w:proofErr w:type="spellEnd"/>
      <w:r>
        <w:t xml:space="preserve"> / </w:t>
      </w:r>
      <w:proofErr w:type="spellStart"/>
      <w:r>
        <w:t>forchte</w:t>
      </w:r>
      <w:proofErr w:type="spellEnd"/>
      <w:r>
        <w:t xml:space="preserve"> und </w:t>
      </w:r>
      <w:proofErr w:type="spellStart"/>
      <w:r>
        <w:t>rueffte</w:t>
      </w:r>
      <w:proofErr w:type="spellEnd"/>
      <w:r>
        <w:t xml:space="preserve"> zu </w:t>
      </w:r>
      <w:proofErr w:type="spellStart"/>
      <w:r>
        <w:t>jm</w:t>
      </w:r>
      <w:proofErr w:type="spellEnd"/>
      <w:r>
        <w:t xml:space="preserve"> / das er in </w:t>
      </w:r>
      <w:proofErr w:type="spellStart"/>
      <w:r>
        <w:t>kain</w:t>
      </w:r>
      <w:proofErr w:type="spellEnd"/>
      <w:r>
        <w:t xml:space="preserve"> solch </w:t>
      </w:r>
      <w:proofErr w:type="spellStart"/>
      <w:r>
        <w:t>schand</w:t>
      </w:r>
      <w:proofErr w:type="spellEnd"/>
      <w:r>
        <w:t xml:space="preserve"> </w:t>
      </w:r>
      <w:proofErr w:type="spellStart"/>
      <w:r>
        <w:t>unnd</w:t>
      </w:r>
      <w:proofErr w:type="spellEnd"/>
      <w:r>
        <w:t xml:space="preserve"> </w:t>
      </w:r>
      <w:proofErr w:type="spellStart"/>
      <w:r>
        <w:t>laster</w:t>
      </w:r>
      <w:proofErr w:type="spellEnd"/>
      <w:r>
        <w:t xml:space="preserve"> fiele / wie er nachmals / da er </w:t>
      </w:r>
      <w:proofErr w:type="spellStart"/>
      <w:r>
        <w:t>inn</w:t>
      </w:r>
      <w:proofErr w:type="spellEnd"/>
      <w:r>
        <w:t xml:space="preserve"> das Reich eingesetzt / zu </w:t>
      </w:r>
      <w:proofErr w:type="spellStart"/>
      <w:r>
        <w:t>friedem</w:t>
      </w:r>
      <w:proofErr w:type="spellEnd"/>
      <w:r>
        <w:t xml:space="preserve"> kam / geschahe. Vorhin </w:t>
      </w:r>
      <w:proofErr w:type="spellStart"/>
      <w:r>
        <w:t>strytte</w:t>
      </w:r>
      <w:proofErr w:type="spellEnd"/>
      <w:r>
        <w:t xml:space="preserve"> er für das </w:t>
      </w:r>
      <w:proofErr w:type="spellStart"/>
      <w:r>
        <w:t>volck</w:t>
      </w:r>
      <w:proofErr w:type="spellEnd"/>
      <w:r>
        <w:t xml:space="preserve"> / und hatte von Gott </w:t>
      </w:r>
      <w:proofErr w:type="spellStart"/>
      <w:r>
        <w:t>trewen</w:t>
      </w:r>
      <w:proofErr w:type="spellEnd"/>
      <w:r>
        <w:t xml:space="preserve"> </w:t>
      </w:r>
      <w:proofErr w:type="spellStart"/>
      <w:r>
        <w:t>beistandt</w:t>
      </w:r>
      <w:proofErr w:type="spellEnd"/>
      <w:r>
        <w:t xml:space="preserve"> / der </w:t>
      </w:r>
      <w:proofErr w:type="spellStart"/>
      <w:r>
        <w:t>halffe</w:t>
      </w:r>
      <w:proofErr w:type="spellEnd"/>
      <w:r>
        <w:t xml:space="preserve"> </w:t>
      </w:r>
      <w:proofErr w:type="spellStart"/>
      <w:r>
        <w:t>jm</w:t>
      </w:r>
      <w:proofErr w:type="spellEnd"/>
      <w:r>
        <w:t xml:space="preserve"> wo er hin </w:t>
      </w:r>
      <w:proofErr w:type="spellStart"/>
      <w:r>
        <w:t>zoch</w:t>
      </w:r>
      <w:proofErr w:type="spellEnd"/>
      <w:r>
        <w:t xml:space="preserve"> / und David schafft recht und </w:t>
      </w:r>
      <w:proofErr w:type="spellStart"/>
      <w:r>
        <w:t>gerechtigkait</w:t>
      </w:r>
      <w:proofErr w:type="spellEnd"/>
      <w:r>
        <w:t xml:space="preserve"> allem </w:t>
      </w:r>
      <w:proofErr w:type="spellStart"/>
      <w:r>
        <w:t>volck</w:t>
      </w:r>
      <w:proofErr w:type="spellEnd"/>
      <w:r>
        <w:t xml:space="preserve">. Allezeit was er mit den ersten / und </w:t>
      </w:r>
      <w:proofErr w:type="spellStart"/>
      <w:r>
        <w:t>forn</w:t>
      </w:r>
      <w:proofErr w:type="spellEnd"/>
      <w:r>
        <w:t xml:space="preserve"> am spitzen / wider die Feind </w:t>
      </w:r>
      <w:proofErr w:type="spellStart"/>
      <w:r>
        <w:t>inn</w:t>
      </w:r>
      <w:proofErr w:type="spellEnd"/>
      <w:r>
        <w:t xml:space="preserve"> dem streit / da er am </w:t>
      </w:r>
      <w:proofErr w:type="spellStart"/>
      <w:r>
        <w:t>haertesten</w:t>
      </w:r>
      <w:proofErr w:type="spellEnd"/>
      <w:r>
        <w:t xml:space="preserve"> war / besser dann sonst </w:t>
      </w:r>
      <w:proofErr w:type="spellStart"/>
      <w:r>
        <w:t>tausent</w:t>
      </w:r>
      <w:proofErr w:type="spellEnd"/>
      <w:r>
        <w:t xml:space="preserve">. </w:t>
      </w:r>
    </w:p>
    <w:p w14:paraId="736EA3FF" w14:textId="77777777" w:rsidR="001B58A6" w:rsidRDefault="001B58A6" w:rsidP="001B58A6">
      <w:pPr>
        <w:pStyle w:val="StandardWeb"/>
      </w:pPr>
      <w:r>
        <w:t xml:space="preserve">Da er aber nach Sauls todt in das Reich zu frieden </w:t>
      </w:r>
      <w:proofErr w:type="spellStart"/>
      <w:r>
        <w:t>kompt</w:t>
      </w:r>
      <w:proofErr w:type="spellEnd"/>
      <w:r>
        <w:t xml:space="preserve"> / hebt und gehet erst sein </w:t>
      </w:r>
      <w:proofErr w:type="spellStart"/>
      <w:r>
        <w:t>unglück</w:t>
      </w:r>
      <w:proofErr w:type="spellEnd"/>
      <w:r>
        <w:t xml:space="preserve"> an. Da erhebt sich </w:t>
      </w:r>
      <w:proofErr w:type="spellStart"/>
      <w:r>
        <w:t>ain</w:t>
      </w:r>
      <w:proofErr w:type="spellEnd"/>
      <w:r>
        <w:t xml:space="preserve"> anderer krieg / </w:t>
      </w:r>
      <w:proofErr w:type="spellStart"/>
      <w:r>
        <w:t>nit</w:t>
      </w:r>
      <w:proofErr w:type="spellEnd"/>
      <w:r>
        <w:t xml:space="preserve"> </w:t>
      </w:r>
      <w:proofErr w:type="spellStart"/>
      <w:r>
        <w:t>ain</w:t>
      </w:r>
      <w:proofErr w:type="spellEnd"/>
      <w:r>
        <w:t xml:space="preserve"> </w:t>
      </w:r>
      <w:proofErr w:type="spellStart"/>
      <w:r>
        <w:t>eüsserlicher</w:t>
      </w:r>
      <w:proofErr w:type="spellEnd"/>
      <w:r>
        <w:t xml:space="preserve"> / wie vorhin / da man mit </w:t>
      </w:r>
      <w:proofErr w:type="spellStart"/>
      <w:r>
        <w:t>spiessen</w:t>
      </w:r>
      <w:proofErr w:type="spellEnd"/>
      <w:r>
        <w:t xml:space="preserve"> / </w:t>
      </w:r>
      <w:proofErr w:type="spellStart"/>
      <w:r>
        <w:t>unnd</w:t>
      </w:r>
      <w:proofErr w:type="spellEnd"/>
      <w:r>
        <w:t xml:space="preserve"> anderen </w:t>
      </w:r>
      <w:proofErr w:type="spellStart"/>
      <w:r>
        <w:t>eüsserlichen</w:t>
      </w:r>
      <w:proofErr w:type="spellEnd"/>
      <w:r>
        <w:t xml:space="preserve"> </w:t>
      </w:r>
      <w:proofErr w:type="spellStart"/>
      <w:r>
        <w:t>kriegs</w:t>
      </w:r>
      <w:proofErr w:type="spellEnd"/>
      <w:r>
        <w:t xml:space="preserve"> wehren und </w:t>
      </w:r>
      <w:proofErr w:type="spellStart"/>
      <w:r>
        <w:t>waaffen</w:t>
      </w:r>
      <w:proofErr w:type="spellEnd"/>
      <w:r>
        <w:t xml:space="preserve"> fechten / </w:t>
      </w:r>
      <w:proofErr w:type="spellStart"/>
      <w:r>
        <w:t>unnd</w:t>
      </w:r>
      <w:proofErr w:type="spellEnd"/>
      <w:r>
        <w:t xml:space="preserve"> drein </w:t>
      </w:r>
      <w:proofErr w:type="spellStart"/>
      <w:r>
        <w:t>schlahen</w:t>
      </w:r>
      <w:proofErr w:type="spellEnd"/>
      <w:r>
        <w:t xml:space="preserve"> muß / sonder </w:t>
      </w:r>
      <w:proofErr w:type="spellStart"/>
      <w:r>
        <w:t>ain</w:t>
      </w:r>
      <w:proofErr w:type="spellEnd"/>
      <w:r>
        <w:t xml:space="preserve"> innerlich / da </w:t>
      </w:r>
      <w:proofErr w:type="spellStart"/>
      <w:r>
        <w:t>ain</w:t>
      </w:r>
      <w:proofErr w:type="spellEnd"/>
      <w:r>
        <w:t xml:space="preserve"> </w:t>
      </w:r>
      <w:proofErr w:type="spellStart"/>
      <w:r>
        <w:t>ieder</w:t>
      </w:r>
      <w:proofErr w:type="spellEnd"/>
      <w:r>
        <w:t xml:space="preserve"> den </w:t>
      </w:r>
      <w:proofErr w:type="spellStart"/>
      <w:r>
        <w:t>Feindt</w:t>
      </w:r>
      <w:proofErr w:type="spellEnd"/>
      <w:r>
        <w:t xml:space="preserve"> selbst / bei </w:t>
      </w:r>
      <w:proofErr w:type="spellStart"/>
      <w:r>
        <w:t>jm</w:t>
      </w:r>
      <w:proofErr w:type="spellEnd"/>
      <w:r>
        <w:t xml:space="preserve"> in dem </w:t>
      </w:r>
      <w:proofErr w:type="spellStart"/>
      <w:r>
        <w:t>bussem</w:t>
      </w:r>
      <w:proofErr w:type="spellEnd"/>
      <w:r>
        <w:t xml:space="preserve"> </w:t>
      </w:r>
      <w:proofErr w:type="spellStart"/>
      <w:r>
        <w:t>tregt</w:t>
      </w:r>
      <w:proofErr w:type="spellEnd"/>
      <w:r>
        <w:t xml:space="preserve"> / sein </w:t>
      </w:r>
      <w:proofErr w:type="spellStart"/>
      <w:r>
        <w:t>aigen</w:t>
      </w:r>
      <w:proofErr w:type="spellEnd"/>
      <w:r>
        <w:t xml:space="preserve"> </w:t>
      </w:r>
      <w:proofErr w:type="spellStart"/>
      <w:r>
        <w:t>flaisch</w:t>
      </w:r>
      <w:proofErr w:type="spellEnd"/>
      <w:r>
        <w:t xml:space="preserve"> / von dem er mit den </w:t>
      </w:r>
      <w:proofErr w:type="spellStart"/>
      <w:r>
        <w:t>waffen</w:t>
      </w:r>
      <w:proofErr w:type="spellEnd"/>
      <w:r>
        <w:t xml:space="preserve"> der </w:t>
      </w:r>
      <w:proofErr w:type="spellStart"/>
      <w:r>
        <w:t>wollust</w:t>
      </w:r>
      <w:proofErr w:type="spellEnd"/>
      <w:r>
        <w:t xml:space="preserve"> und </w:t>
      </w:r>
      <w:proofErr w:type="spellStart"/>
      <w:r>
        <w:t>muessigang</w:t>
      </w:r>
      <w:proofErr w:type="spellEnd"/>
      <w:r>
        <w:t xml:space="preserve"> / angefochten und </w:t>
      </w:r>
      <w:proofErr w:type="spellStart"/>
      <w:r>
        <w:t>bestrittten</w:t>
      </w:r>
      <w:proofErr w:type="spellEnd"/>
      <w:r>
        <w:t xml:space="preserve"> </w:t>
      </w:r>
      <w:proofErr w:type="spellStart"/>
      <w:r>
        <w:t>würt</w:t>
      </w:r>
      <w:proofErr w:type="spellEnd"/>
      <w:r>
        <w:t xml:space="preserve"> / Die weil nun David </w:t>
      </w:r>
      <w:proofErr w:type="spellStart"/>
      <w:r>
        <w:t>dise</w:t>
      </w:r>
      <w:proofErr w:type="spellEnd"/>
      <w:r>
        <w:t xml:space="preserve"> spieß und </w:t>
      </w:r>
      <w:proofErr w:type="spellStart"/>
      <w:r>
        <w:t>waffen</w:t>
      </w:r>
      <w:proofErr w:type="spellEnd"/>
      <w:r>
        <w:t xml:space="preserve"> / selber wetzt und </w:t>
      </w:r>
      <w:proofErr w:type="spellStart"/>
      <w:r>
        <w:t>butzt</w:t>
      </w:r>
      <w:proofErr w:type="spellEnd"/>
      <w:r>
        <w:t xml:space="preserve"> / wider sich </w:t>
      </w:r>
      <w:proofErr w:type="spellStart"/>
      <w:r>
        <w:t>selb</w:t>
      </w:r>
      <w:proofErr w:type="spellEnd"/>
      <w:r>
        <w:t xml:space="preserve"> / </w:t>
      </w:r>
      <w:proofErr w:type="spellStart"/>
      <w:r>
        <w:t>geschichts</w:t>
      </w:r>
      <w:proofErr w:type="spellEnd"/>
      <w:r>
        <w:t xml:space="preserve"> das er / der vorhin keines </w:t>
      </w:r>
      <w:proofErr w:type="spellStart"/>
      <w:r>
        <w:t>kriegs</w:t>
      </w:r>
      <w:proofErr w:type="spellEnd"/>
      <w:r>
        <w:t xml:space="preserve"> </w:t>
      </w:r>
      <w:proofErr w:type="spellStart"/>
      <w:r>
        <w:t>undergelegen</w:t>
      </w:r>
      <w:proofErr w:type="spellEnd"/>
      <w:r>
        <w:t xml:space="preserve"> / sonder allweg glücklich gesiegt und triumphiert / Itzt mit seinen </w:t>
      </w:r>
      <w:proofErr w:type="spellStart"/>
      <w:r>
        <w:t>aigen</w:t>
      </w:r>
      <w:proofErr w:type="spellEnd"/>
      <w:r>
        <w:t xml:space="preserve"> </w:t>
      </w:r>
      <w:proofErr w:type="spellStart"/>
      <w:r>
        <w:t>waaffen</w:t>
      </w:r>
      <w:proofErr w:type="spellEnd"/>
      <w:r>
        <w:t xml:space="preserve"> / </w:t>
      </w:r>
      <w:proofErr w:type="spellStart"/>
      <w:r>
        <w:t>wolust</w:t>
      </w:r>
      <w:proofErr w:type="spellEnd"/>
      <w:r>
        <w:t xml:space="preserve"> und </w:t>
      </w:r>
      <w:proofErr w:type="spellStart"/>
      <w:r>
        <w:t>muessigang</w:t>
      </w:r>
      <w:proofErr w:type="spellEnd"/>
      <w:r>
        <w:t xml:space="preserve"> geschlagen / überwunden / und gezwungen </w:t>
      </w:r>
      <w:proofErr w:type="spellStart"/>
      <w:r>
        <w:t>würt</w:t>
      </w:r>
      <w:proofErr w:type="spellEnd"/>
      <w:r>
        <w:t xml:space="preserve">. </w:t>
      </w:r>
    </w:p>
    <w:p w14:paraId="76966D76" w14:textId="77777777" w:rsidR="001B58A6" w:rsidRDefault="001B58A6" w:rsidP="001B58A6">
      <w:pPr>
        <w:pStyle w:val="StandardWeb"/>
      </w:pPr>
      <w:proofErr w:type="spellStart"/>
      <w:r>
        <w:rPr>
          <w:rStyle w:val="Hervorhebung"/>
        </w:rPr>
        <w:t>Müssigkait</w:t>
      </w:r>
      <w:proofErr w:type="spellEnd"/>
      <w:r>
        <w:rPr>
          <w:rStyle w:val="Hervorhebung"/>
        </w:rPr>
        <w:t xml:space="preserve"> bringt </w:t>
      </w:r>
      <w:proofErr w:type="spellStart"/>
      <w:r>
        <w:rPr>
          <w:rStyle w:val="Hervorhebung"/>
        </w:rPr>
        <w:t>unrath</w:t>
      </w:r>
      <w:proofErr w:type="spellEnd"/>
      <w:r>
        <w:t xml:space="preserve"> </w:t>
      </w:r>
    </w:p>
    <w:p w14:paraId="03F24394" w14:textId="77777777" w:rsidR="001B58A6" w:rsidRDefault="001B58A6" w:rsidP="001B58A6">
      <w:pPr>
        <w:pStyle w:val="StandardWeb"/>
      </w:pPr>
      <w:proofErr w:type="spellStart"/>
      <w:r>
        <w:t>Wolan</w:t>
      </w:r>
      <w:proofErr w:type="spellEnd"/>
      <w:r>
        <w:t xml:space="preserve"> David ist nun ins Reich </w:t>
      </w:r>
      <w:proofErr w:type="spellStart"/>
      <w:r>
        <w:t>Iuda</w:t>
      </w:r>
      <w:proofErr w:type="spellEnd"/>
      <w:r>
        <w:t xml:space="preserve"> </w:t>
      </w:r>
      <w:proofErr w:type="spellStart"/>
      <w:r>
        <w:t>unnd</w:t>
      </w:r>
      <w:proofErr w:type="spellEnd"/>
      <w:r>
        <w:t xml:space="preserve"> Israel zu frieden kommen / </w:t>
      </w:r>
      <w:proofErr w:type="spellStart"/>
      <w:r>
        <w:t>bedarff</w:t>
      </w:r>
      <w:proofErr w:type="spellEnd"/>
      <w:r>
        <w:t xml:space="preserve"> sich vor Saul / an des statt er </w:t>
      </w:r>
      <w:proofErr w:type="spellStart"/>
      <w:r>
        <w:t>erwaelet</w:t>
      </w:r>
      <w:proofErr w:type="spellEnd"/>
      <w:r>
        <w:t xml:space="preserve"> / der </w:t>
      </w:r>
      <w:proofErr w:type="spellStart"/>
      <w:r>
        <w:t>jm</w:t>
      </w:r>
      <w:proofErr w:type="spellEnd"/>
      <w:r>
        <w:t xml:space="preserve"> da er noch im leben / </w:t>
      </w:r>
      <w:proofErr w:type="spellStart"/>
      <w:r>
        <w:t>haefftig</w:t>
      </w:r>
      <w:proofErr w:type="spellEnd"/>
      <w:r>
        <w:t xml:space="preserve"> nach dem leben </w:t>
      </w:r>
      <w:proofErr w:type="spellStart"/>
      <w:r>
        <w:t>stundt</w:t>
      </w:r>
      <w:proofErr w:type="spellEnd"/>
      <w:r>
        <w:t xml:space="preserve"> / und alle weg sucht zu </w:t>
      </w:r>
      <w:proofErr w:type="spellStart"/>
      <w:r>
        <w:t>toedten</w:t>
      </w:r>
      <w:proofErr w:type="spellEnd"/>
      <w:r>
        <w:t xml:space="preserve"> / </w:t>
      </w:r>
      <w:proofErr w:type="spellStart"/>
      <w:r>
        <w:t>nit</w:t>
      </w:r>
      <w:proofErr w:type="spellEnd"/>
      <w:r>
        <w:t xml:space="preserve"> </w:t>
      </w:r>
      <w:proofErr w:type="spellStart"/>
      <w:r>
        <w:t>mer</w:t>
      </w:r>
      <w:proofErr w:type="spellEnd"/>
      <w:r>
        <w:t xml:space="preserve"> fürchten und besorgen / dafür er allezeit </w:t>
      </w:r>
      <w:proofErr w:type="spellStart"/>
      <w:r>
        <w:t>Got</w:t>
      </w:r>
      <w:proofErr w:type="spellEnd"/>
      <w:r>
        <w:t xml:space="preserve"> sollte </w:t>
      </w:r>
      <w:proofErr w:type="spellStart"/>
      <w:r>
        <w:t>danckbarkait</w:t>
      </w:r>
      <w:proofErr w:type="spellEnd"/>
      <w:r>
        <w:t xml:space="preserve"> </w:t>
      </w:r>
      <w:proofErr w:type="spellStart"/>
      <w:r>
        <w:t>bewisen</w:t>
      </w:r>
      <w:proofErr w:type="spellEnd"/>
      <w:r>
        <w:t xml:space="preserve"> und </w:t>
      </w:r>
      <w:proofErr w:type="spellStart"/>
      <w:r>
        <w:t>erzaigt</w:t>
      </w:r>
      <w:proofErr w:type="spellEnd"/>
      <w:r>
        <w:t xml:space="preserve"> / und seins </w:t>
      </w:r>
      <w:proofErr w:type="spellStart"/>
      <w:r>
        <w:t>ampts</w:t>
      </w:r>
      <w:proofErr w:type="spellEnd"/>
      <w:r>
        <w:t xml:space="preserve"> fleissig gepfleget haben. Was thut er aber: </w:t>
      </w:r>
      <w:proofErr w:type="spellStart"/>
      <w:r>
        <w:t>Dahaymen</w:t>
      </w:r>
      <w:proofErr w:type="spellEnd"/>
      <w:r>
        <w:t xml:space="preserve"> sitzt er </w:t>
      </w:r>
      <w:proofErr w:type="spellStart"/>
      <w:r>
        <w:t>muessig</w:t>
      </w:r>
      <w:proofErr w:type="spellEnd"/>
      <w:r>
        <w:t xml:space="preserve"> zu </w:t>
      </w:r>
      <w:proofErr w:type="spellStart"/>
      <w:r>
        <w:t>faullentzen</w:t>
      </w:r>
      <w:proofErr w:type="spellEnd"/>
      <w:r>
        <w:t xml:space="preserve"> / andere </w:t>
      </w:r>
      <w:proofErr w:type="spellStart"/>
      <w:r>
        <w:t>Haubtleüt</w:t>
      </w:r>
      <w:proofErr w:type="spellEnd"/>
      <w:r>
        <w:t xml:space="preserve"> zum krieg verordnet / </w:t>
      </w:r>
      <w:proofErr w:type="spellStart"/>
      <w:r>
        <w:t>laeßt</w:t>
      </w:r>
      <w:proofErr w:type="spellEnd"/>
      <w:r>
        <w:t xml:space="preserve"> er </w:t>
      </w:r>
      <w:proofErr w:type="spellStart"/>
      <w:r>
        <w:t>allain</w:t>
      </w:r>
      <w:proofErr w:type="spellEnd"/>
      <w:r>
        <w:t xml:space="preserve"> mit dem </w:t>
      </w:r>
      <w:proofErr w:type="spellStart"/>
      <w:r>
        <w:t>volck</w:t>
      </w:r>
      <w:proofErr w:type="spellEnd"/>
      <w:r>
        <w:t xml:space="preserve"> / da er auch </w:t>
      </w:r>
      <w:proofErr w:type="spellStart"/>
      <w:r>
        <w:t>selbs</w:t>
      </w:r>
      <w:proofErr w:type="spellEnd"/>
      <w:r>
        <w:t xml:space="preserve"> </w:t>
      </w:r>
      <w:proofErr w:type="spellStart"/>
      <w:r>
        <w:t>solt</w:t>
      </w:r>
      <w:proofErr w:type="spellEnd"/>
      <w:r>
        <w:t xml:space="preserve"> mit zogen sein / in </w:t>
      </w:r>
      <w:proofErr w:type="spellStart"/>
      <w:r>
        <w:t>steit</w:t>
      </w:r>
      <w:proofErr w:type="spellEnd"/>
      <w:r>
        <w:t xml:space="preserve"> ziehen. Laßt Israel / darzu die Laden des Bunds </w:t>
      </w:r>
      <w:proofErr w:type="spellStart"/>
      <w:r>
        <w:t>inn</w:t>
      </w:r>
      <w:proofErr w:type="spellEnd"/>
      <w:r>
        <w:t xml:space="preserve"> </w:t>
      </w:r>
      <w:proofErr w:type="spellStart"/>
      <w:r>
        <w:t>gefaerlichkaiten</w:t>
      </w:r>
      <w:proofErr w:type="spellEnd"/>
      <w:r>
        <w:t xml:space="preserve"> / der vormals </w:t>
      </w:r>
      <w:proofErr w:type="spellStart"/>
      <w:r>
        <w:t>offt</w:t>
      </w:r>
      <w:proofErr w:type="spellEnd"/>
      <w:r>
        <w:t xml:space="preserve"> mit grosser </w:t>
      </w:r>
      <w:proofErr w:type="spellStart"/>
      <w:r>
        <w:t>dapfferkait</w:t>
      </w:r>
      <w:proofErr w:type="spellEnd"/>
      <w:r>
        <w:t xml:space="preserve"> / </w:t>
      </w:r>
      <w:proofErr w:type="spellStart"/>
      <w:r>
        <w:t>unnd</w:t>
      </w:r>
      <w:proofErr w:type="spellEnd"/>
      <w:r>
        <w:t xml:space="preserve"> gar </w:t>
      </w:r>
      <w:proofErr w:type="spellStart"/>
      <w:r>
        <w:t>glücksaeliglich</w:t>
      </w:r>
      <w:proofErr w:type="spellEnd"/>
      <w:r>
        <w:t xml:space="preserve"> für das </w:t>
      </w:r>
      <w:proofErr w:type="spellStart"/>
      <w:r>
        <w:t>volck</w:t>
      </w:r>
      <w:proofErr w:type="spellEnd"/>
      <w:r>
        <w:t xml:space="preserve"> gestritten / und allen denen die sich wider Israel </w:t>
      </w:r>
      <w:proofErr w:type="spellStart"/>
      <w:r>
        <w:t>auffbaeumbten</w:t>
      </w:r>
      <w:proofErr w:type="spellEnd"/>
      <w:r>
        <w:t xml:space="preserve"> / guten </w:t>
      </w:r>
      <w:proofErr w:type="spellStart"/>
      <w:r>
        <w:t>widerstandt</w:t>
      </w:r>
      <w:proofErr w:type="spellEnd"/>
      <w:r>
        <w:t xml:space="preserve"> </w:t>
      </w:r>
      <w:proofErr w:type="spellStart"/>
      <w:r>
        <w:t>thaet</w:t>
      </w:r>
      <w:proofErr w:type="spellEnd"/>
      <w:r>
        <w:t xml:space="preserve"> / Alle </w:t>
      </w:r>
      <w:proofErr w:type="spellStart"/>
      <w:r>
        <w:t>voelcker</w:t>
      </w:r>
      <w:proofErr w:type="spellEnd"/>
      <w:r>
        <w:t xml:space="preserve"> allenthalben bezwang / und </w:t>
      </w:r>
      <w:proofErr w:type="spellStart"/>
      <w:r>
        <w:t>under</w:t>
      </w:r>
      <w:proofErr w:type="spellEnd"/>
      <w:r>
        <w:t xml:space="preserve"> sich bracht. der auch / das sein </w:t>
      </w:r>
      <w:proofErr w:type="spellStart"/>
      <w:r>
        <w:t>Künigreich</w:t>
      </w:r>
      <w:proofErr w:type="spellEnd"/>
      <w:r>
        <w:t xml:space="preserve"> ewig </w:t>
      </w:r>
      <w:proofErr w:type="spellStart"/>
      <w:r>
        <w:t>weren</w:t>
      </w:r>
      <w:proofErr w:type="spellEnd"/>
      <w:r>
        <w:t xml:space="preserve"> </w:t>
      </w:r>
      <w:proofErr w:type="spellStart"/>
      <w:r>
        <w:t>solt</w:t>
      </w:r>
      <w:proofErr w:type="spellEnd"/>
      <w:r>
        <w:t xml:space="preserve"> / die </w:t>
      </w:r>
      <w:proofErr w:type="spellStart"/>
      <w:r>
        <w:t>verhaissung</w:t>
      </w:r>
      <w:proofErr w:type="spellEnd"/>
      <w:r>
        <w:t xml:space="preserve"> hatte. </w:t>
      </w:r>
      <w:proofErr w:type="spellStart"/>
      <w:r>
        <w:t>Ia</w:t>
      </w:r>
      <w:proofErr w:type="spellEnd"/>
      <w:r>
        <w:t xml:space="preserve"> eben </w:t>
      </w:r>
      <w:proofErr w:type="spellStart"/>
      <w:r>
        <w:t>diser</w:t>
      </w:r>
      <w:proofErr w:type="spellEnd"/>
      <w:r>
        <w:t xml:space="preserve"> / da er itzt die </w:t>
      </w:r>
      <w:proofErr w:type="spellStart"/>
      <w:r>
        <w:t>ordnung</w:t>
      </w:r>
      <w:proofErr w:type="spellEnd"/>
      <w:r>
        <w:t xml:space="preserve"> Gottes </w:t>
      </w:r>
      <w:proofErr w:type="spellStart"/>
      <w:r>
        <w:t>verkert</w:t>
      </w:r>
      <w:proofErr w:type="spellEnd"/>
      <w:r>
        <w:t xml:space="preserve"> / </w:t>
      </w:r>
      <w:proofErr w:type="spellStart"/>
      <w:r>
        <w:t>faullentzt</w:t>
      </w:r>
      <w:proofErr w:type="spellEnd"/>
      <w:r>
        <w:t xml:space="preserve"> / und legt sich schlaffen bei hellem tag / der zur </w:t>
      </w:r>
      <w:proofErr w:type="spellStart"/>
      <w:r>
        <w:t>arbait</w:t>
      </w:r>
      <w:proofErr w:type="spellEnd"/>
      <w:r>
        <w:t xml:space="preserve"> / und </w:t>
      </w:r>
      <w:proofErr w:type="spellStart"/>
      <w:r>
        <w:t>nit</w:t>
      </w:r>
      <w:proofErr w:type="spellEnd"/>
      <w:r>
        <w:t xml:space="preserve"> zum schlaffen von Gott geschaffen / So ander </w:t>
      </w:r>
      <w:proofErr w:type="spellStart"/>
      <w:r>
        <w:t>leüt</w:t>
      </w:r>
      <w:proofErr w:type="spellEnd"/>
      <w:r>
        <w:t xml:space="preserve"> </w:t>
      </w:r>
      <w:proofErr w:type="spellStart"/>
      <w:r>
        <w:t>muehe</w:t>
      </w:r>
      <w:proofErr w:type="spellEnd"/>
      <w:r>
        <w:t xml:space="preserve"> / </w:t>
      </w:r>
      <w:proofErr w:type="spellStart"/>
      <w:r>
        <w:t>arbait</w:t>
      </w:r>
      <w:proofErr w:type="spellEnd"/>
      <w:r>
        <w:t xml:space="preserve"> / und </w:t>
      </w:r>
      <w:proofErr w:type="spellStart"/>
      <w:r>
        <w:t>unruw</w:t>
      </w:r>
      <w:proofErr w:type="spellEnd"/>
      <w:r>
        <w:t xml:space="preserve"> haben / sucht er </w:t>
      </w:r>
      <w:proofErr w:type="spellStart"/>
      <w:r>
        <w:t>ruw</w:t>
      </w:r>
      <w:proofErr w:type="spellEnd"/>
      <w:r>
        <w:t xml:space="preserve"> und </w:t>
      </w:r>
      <w:proofErr w:type="spellStart"/>
      <w:r>
        <w:t>wollust</w:t>
      </w:r>
      <w:proofErr w:type="spellEnd"/>
      <w:r>
        <w:t xml:space="preserve"> / damit </w:t>
      </w:r>
      <w:proofErr w:type="spellStart"/>
      <w:r>
        <w:t>faellet</w:t>
      </w:r>
      <w:proofErr w:type="spellEnd"/>
      <w:r>
        <w:t xml:space="preserve"> er in </w:t>
      </w:r>
      <w:proofErr w:type="spellStart"/>
      <w:r>
        <w:t>solliche</w:t>
      </w:r>
      <w:proofErr w:type="spellEnd"/>
      <w:r>
        <w:t xml:space="preserve"> grosse / </w:t>
      </w:r>
      <w:proofErr w:type="spellStart"/>
      <w:r>
        <w:t>schandtliche</w:t>
      </w:r>
      <w:proofErr w:type="spellEnd"/>
      <w:r>
        <w:t xml:space="preserve"> </w:t>
      </w:r>
      <w:proofErr w:type="spellStart"/>
      <w:r>
        <w:t>schand</w:t>
      </w:r>
      <w:proofErr w:type="spellEnd"/>
      <w:r>
        <w:t xml:space="preserve"> und </w:t>
      </w:r>
      <w:proofErr w:type="spellStart"/>
      <w:r>
        <w:t>sünd</w:t>
      </w:r>
      <w:proofErr w:type="spellEnd"/>
      <w:r>
        <w:t xml:space="preserve"> / </w:t>
      </w:r>
      <w:proofErr w:type="spellStart"/>
      <w:r>
        <w:t>naemlich</w:t>
      </w:r>
      <w:proofErr w:type="spellEnd"/>
      <w:r>
        <w:t xml:space="preserve"> / den </w:t>
      </w:r>
      <w:proofErr w:type="spellStart"/>
      <w:r>
        <w:t>Eebruch</w:t>
      </w:r>
      <w:proofErr w:type="spellEnd"/>
      <w:r>
        <w:t xml:space="preserve"> und </w:t>
      </w:r>
      <w:proofErr w:type="spellStart"/>
      <w:r>
        <w:t>todtschlag</w:t>
      </w:r>
      <w:proofErr w:type="spellEnd"/>
      <w:r>
        <w:t xml:space="preserve"> / auch so </w:t>
      </w:r>
      <w:proofErr w:type="spellStart"/>
      <w:r>
        <w:t>schandtlich</w:t>
      </w:r>
      <w:proofErr w:type="spellEnd"/>
      <w:r>
        <w:t xml:space="preserve"> / das er </w:t>
      </w:r>
      <w:proofErr w:type="spellStart"/>
      <w:r>
        <w:t>kains</w:t>
      </w:r>
      <w:proofErr w:type="spellEnd"/>
      <w:r>
        <w:t xml:space="preserve"> </w:t>
      </w:r>
      <w:proofErr w:type="spellStart"/>
      <w:r>
        <w:t>wegs</w:t>
      </w:r>
      <w:proofErr w:type="spellEnd"/>
      <w:r>
        <w:t xml:space="preserve"> zu </w:t>
      </w:r>
      <w:proofErr w:type="spellStart"/>
      <w:r>
        <w:t>entschüldigen</w:t>
      </w:r>
      <w:proofErr w:type="spellEnd"/>
      <w:r>
        <w:t xml:space="preserve"> ist. </w:t>
      </w:r>
    </w:p>
    <w:p w14:paraId="0017340D" w14:textId="77777777" w:rsidR="001B58A6" w:rsidRDefault="001B58A6" w:rsidP="001B58A6">
      <w:pPr>
        <w:pStyle w:val="StandardWeb"/>
      </w:pPr>
      <w:r>
        <w:t xml:space="preserve">Ein solchen trefflichen Man / der </w:t>
      </w:r>
      <w:proofErr w:type="spellStart"/>
      <w:r>
        <w:t>vonn</w:t>
      </w:r>
      <w:proofErr w:type="spellEnd"/>
      <w:r>
        <w:t xml:space="preserve"> Gott dem Herrn </w:t>
      </w:r>
      <w:proofErr w:type="spellStart"/>
      <w:r>
        <w:t>selbs</w:t>
      </w:r>
      <w:proofErr w:type="spellEnd"/>
      <w:r>
        <w:t xml:space="preserve"> </w:t>
      </w:r>
      <w:proofErr w:type="spellStart"/>
      <w:r>
        <w:t>zeügnuß</w:t>
      </w:r>
      <w:proofErr w:type="spellEnd"/>
      <w:r>
        <w:t xml:space="preserve"> hat / das er von </w:t>
      </w:r>
      <w:proofErr w:type="spellStart"/>
      <w:r>
        <w:t>jm</w:t>
      </w:r>
      <w:proofErr w:type="spellEnd"/>
      <w:r>
        <w:t xml:space="preserve"> nach seines </w:t>
      </w:r>
      <w:proofErr w:type="spellStart"/>
      <w:r>
        <w:t>hertzen</w:t>
      </w:r>
      <w:proofErr w:type="spellEnd"/>
      <w:r>
        <w:t xml:space="preserve"> </w:t>
      </w:r>
      <w:proofErr w:type="spellStart"/>
      <w:r>
        <w:t>wunsch</w:t>
      </w:r>
      <w:proofErr w:type="spellEnd"/>
      <w:r>
        <w:t xml:space="preserve"> und </w:t>
      </w:r>
      <w:proofErr w:type="spellStart"/>
      <w:r>
        <w:t>wolgefallen</w:t>
      </w:r>
      <w:proofErr w:type="spellEnd"/>
      <w:r>
        <w:t xml:space="preserve"> gefunden und </w:t>
      </w:r>
      <w:proofErr w:type="spellStart"/>
      <w:r>
        <w:t>erwoellet</w:t>
      </w:r>
      <w:proofErr w:type="spellEnd"/>
      <w:r>
        <w:t xml:space="preserve"> sei / </w:t>
      </w:r>
      <w:proofErr w:type="spellStart"/>
      <w:r>
        <w:t>wolten</w:t>
      </w:r>
      <w:proofErr w:type="spellEnd"/>
      <w:r>
        <w:t xml:space="preserve"> wir gern / wo wir </w:t>
      </w:r>
      <w:proofErr w:type="spellStart"/>
      <w:r>
        <w:t>koendten</w:t>
      </w:r>
      <w:proofErr w:type="spellEnd"/>
      <w:r>
        <w:t xml:space="preserve"> und </w:t>
      </w:r>
      <w:proofErr w:type="spellStart"/>
      <w:r>
        <w:t>moechten</w:t>
      </w:r>
      <w:proofErr w:type="spellEnd"/>
      <w:r>
        <w:t xml:space="preserve"> / mit </w:t>
      </w:r>
      <w:proofErr w:type="spellStart"/>
      <w:r>
        <w:t>gelimpff</w:t>
      </w:r>
      <w:proofErr w:type="spellEnd"/>
      <w:r>
        <w:t xml:space="preserve"> </w:t>
      </w:r>
      <w:proofErr w:type="spellStart"/>
      <w:r>
        <w:t>entschüldigen</w:t>
      </w:r>
      <w:proofErr w:type="spellEnd"/>
      <w:r>
        <w:t xml:space="preserve"> und </w:t>
      </w:r>
      <w:proofErr w:type="spellStart"/>
      <w:r>
        <w:t>vertheaedingen</w:t>
      </w:r>
      <w:proofErr w:type="spellEnd"/>
      <w:r>
        <w:t xml:space="preserve"> / Wie </w:t>
      </w:r>
      <w:proofErr w:type="spellStart"/>
      <w:r>
        <w:t>koennen</w:t>
      </w:r>
      <w:proofErr w:type="spellEnd"/>
      <w:r>
        <w:t xml:space="preserve"> aber wir / ein </w:t>
      </w:r>
      <w:proofErr w:type="spellStart"/>
      <w:r>
        <w:t>semlich</w:t>
      </w:r>
      <w:proofErr w:type="spellEnd"/>
      <w:r>
        <w:t xml:space="preserve"> </w:t>
      </w:r>
      <w:proofErr w:type="spellStart"/>
      <w:r>
        <w:t>boeß</w:t>
      </w:r>
      <w:proofErr w:type="spellEnd"/>
      <w:r>
        <w:t xml:space="preserve"> bubenstuck / ein so </w:t>
      </w:r>
      <w:proofErr w:type="spellStart"/>
      <w:r>
        <w:t>greülich</w:t>
      </w:r>
      <w:proofErr w:type="spellEnd"/>
      <w:r>
        <w:t xml:space="preserve"> und </w:t>
      </w:r>
      <w:proofErr w:type="spellStart"/>
      <w:r>
        <w:t>scheützlich</w:t>
      </w:r>
      <w:proofErr w:type="spellEnd"/>
      <w:r>
        <w:t xml:space="preserve"> </w:t>
      </w:r>
      <w:proofErr w:type="spellStart"/>
      <w:r>
        <w:t>laster</w:t>
      </w:r>
      <w:proofErr w:type="spellEnd"/>
      <w:r>
        <w:t xml:space="preserve"> und übel schmucken / </w:t>
      </w:r>
      <w:proofErr w:type="spellStart"/>
      <w:r>
        <w:t>gergen</w:t>
      </w:r>
      <w:proofErr w:type="spellEnd"/>
      <w:r>
        <w:t xml:space="preserve"> oder </w:t>
      </w:r>
      <w:proofErr w:type="spellStart"/>
      <w:r>
        <w:t>glimpffen</w:t>
      </w:r>
      <w:proofErr w:type="spellEnd"/>
      <w:r>
        <w:t xml:space="preserve">. Es </w:t>
      </w:r>
      <w:proofErr w:type="spellStart"/>
      <w:r>
        <w:t>laest</w:t>
      </w:r>
      <w:proofErr w:type="spellEnd"/>
      <w:r>
        <w:t xml:space="preserve"> </w:t>
      </w:r>
      <w:proofErr w:type="spellStart"/>
      <w:r>
        <w:t>warlich</w:t>
      </w:r>
      <w:proofErr w:type="spellEnd"/>
      <w:r>
        <w:t xml:space="preserve"> keins </w:t>
      </w:r>
      <w:proofErr w:type="spellStart"/>
      <w:r>
        <w:t>wegs</w:t>
      </w:r>
      <w:proofErr w:type="spellEnd"/>
      <w:r>
        <w:t xml:space="preserve"> sich </w:t>
      </w:r>
      <w:proofErr w:type="spellStart"/>
      <w:r>
        <w:t>entschüldigen</w:t>
      </w:r>
      <w:proofErr w:type="spellEnd"/>
      <w:r>
        <w:t xml:space="preserve"> noch bergen / das Gott der HErr durch sein </w:t>
      </w:r>
      <w:proofErr w:type="spellStart"/>
      <w:r>
        <w:t>wort</w:t>
      </w:r>
      <w:proofErr w:type="spellEnd"/>
      <w:r>
        <w:t xml:space="preserve"> und Propheten </w:t>
      </w:r>
      <w:proofErr w:type="spellStart"/>
      <w:r>
        <w:t>oeffnet</w:t>
      </w:r>
      <w:proofErr w:type="spellEnd"/>
      <w:r>
        <w:t xml:space="preserve"> und straffet. </w:t>
      </w:r>
    </w:p>
    <w:p w14:paraId="15347B71" w14:textId="77777777" w:rsidR="001B58A6" w:rsidRDefault="001B58A6" w:rsidP="001B58A6">
      <w:pPr>
        <w:pStyle w:val="StandardWeb"/>
      </w:pPr>
      <w:r>
        <w:rPr>
          <w:rStyle w:val="Hervorhebung"/>
        </w:rPr>
        <w:t xml:space="preserve">David </w:t>
      </w:r>
      <w:proofErr w:type="spellStart"/>
      <w:r>
        <w:rPr>
          <w:rStyle w:val="Hervorhebung"/>
        </w:rPr>
        <w:t>kan</w:t>
      </w:r>
      <w:proofErr w:type="spellEnd"/>
      <w:r>
        <w:rPr>
          <w:rStyle w:val="Hervorhebung"/>
        </w:rPr>
        <w:t xml:space="preserve"> man </w:t>
      </w:r>
      <w:proofErr w:type="spellStart"/>
      <w:r>
        <w:rPr>
          <w:rStyle w:val="Hervorhebung"/>
        </w:rPr>
        <w:t>inn</w:t>
      </w:r>
      <w:proofErr w:type="spellEnd"/>
      <w:r>
        <w:rPr>
          <w:rStyle w:val="Hervorhebung"/>
        </w:rPr>
        <w:t xml:space="preserve"> seinem fall nicht </w:t>
      </w:r>
      <w:proofErr w:type="spellStart"/>
      <w:r>
        <w:rPr>
          <w:rStyle w:val="Hervorhebung"/>
        </w:rPr>
        <w:t>schoen</w:t>
      </w:r>
      <w:proofErr w:type="spellEnd"/>
      <w:r>
        <w:rPr>
          <w:rStyle w:val="Hervorhebung"/>
        </w:rPr>
        <w:t xml:space="preserve"> machen.</w:t>
      </w:r>
      <w:r>
        <w:t xml:space="preserve"> </w:t>
      </w:r>
    </w:p>
    <w:p w14:paraId="197051AE" w14:textId="77777777" w:rsidR="001B58A6" w:rsidRDefault="001B58A6" w:rsidP="001B58A6">
      <w:pPr>
        <w:pStyle w:val="StandardWeb"/>
      </w:pPr>
      <w:r>
        <w:t xml:space="preserve">Unsere </w:t>
      </w:r>
      <w:proofErr w:type="spellStart"/>
      <w:r>
        <w:t>Junckern</w:t>
      </w:r>
      <w:proofErr w:type="spellEnd"/>
      <w:r>
        <w:t xml:space="preserve"> aber haben itzt ein </w:t>
      </w:r>
      <w:proofErr w:type="spellStart"/>
      <w:r>
        <w:t>sündlin</w:t>
      </w:r>
      <w:proofErr w:type="spellEnd"/>
      <w:r>
        <w:t xml:space="preserve"> funden / wann man sie </w:t>
      </w:r>
      <w:proofErr w:type="spellStart"/>
      <w:r>
        <w:t>umb</w:t>
      </w:r>
      <w:proofErr w:type="spellEnd"/>
      <w:r>
        <w:t xml:space="preserve"> </w:t>
      </w:r>
      <w:proofErr w:type="spellStart"/>
      <w:r>
        <w:t>jre</w:t>
      </w:r>
      <w:proofErr w:type="spellEnd"/>
      <w:r>
        <w:t xml:space="preserve"> </w:t>
      </w:r>
      <w:proofErr w:type="spellStart"/>
      <w:r>
        <w:t>untugent</w:t>
      </w:r>
      <w:proofErr w:type="spellEnd"/>
      <w:r>
        <w:t xml:space="preserve"> straffen </w:t>
      </w:r>
      <w:proofErr w:type="spellStart"/>
      <w:r>
        <w:t>wil</w:t>
      </w:r>
      <w:proofErr w:type="spellEnd"/>
      <w:r>
        <w:t xml:space="preserve"> / mit </w:t>
      </w:r>
      <w:proofErr w:type="spellStart"/>
      <w:r>
        <w:t>Gotes</w:t>
      </w:r>
      <w:proofErr w:type="spellEnd"/>
      <w:r>
        <w:t xml:space="preserve"> </w:t>
      </w:r>
      <w:proofErr w:type="spellStart"/>
      <w:r>
        <w:t>wort</w:t>
      </w:r>
      <w:proofErr w:type="spellEnd"/>
      <w:r>
        <w:t xml:space="preserve"> / sagen sie / man sei </w:t>
      </w:r>
      <w:proofErr w:type="spellStart"/>
      <w:r>
        <w:t>auffrhuerisch</w:t>
      </w:r>
      <w:proofErr w:type="spellEnd"/>
      <w:r>
        <w:t xml:space="preserve"> / man </w:t>
      </w:r>
      <w:proofErr w:type="spellStart"/>
      <w:r>
        <w:t>leyne</w:t>
      </w:r>
      <w:proofErr w:type="spellEnd"/>
      <w:r>
        <w:t xml:space="preserve"> sich wider die </w:t>
      </w:r>
      <w:proofErr w:type="spellStart"/>
      <w:r>
        <w:t>Oberkeit</w:t>
      </w:r>
      <w:proofErr w:type="spellEnd"/>
      <w:r>
        <w:t xml:space="preserve"> von Gott geordnet / und rede </w:t>
      </w:r>
      <w:proofErr w:type="spellStart"/>
      <w:r>
        <w:t>jnzu</w:t>
      </w:r>
      <w:proofErr w:type="spellEnd"/>
      <w:r>
        <w:t xml:space="preserve"> nahe / und an </w:t>
      </w:r>
      <w:proofErr w:type="spellStart"/>
      <w:r>
        <w:t>jr</w:t>
      </w:r>
      <w:proofErr w:type="spellEnd"/>
      <w:r>
        <w:t xml:space="preserve"> </w:t>
      </w:r>
      <w:proofErr w:type="spellStart"/>
      <w:r>
        <w:t>eere</w:t>
      </w:r>
      <w:proofErr w:type="spellEnd"/>
      <w:r>
        <w:t xml:space="preserve">. Also </w:t>
      </w:r>
      <w:proofErr w:type="spellStart"/>
      <w:r>
        <w:t>woellen</w:t>
      </w:r>
      <w:proofErr w:type="spellEnd"/>
      <w:r>
        <w:t xml:space="preserve"> sie frei und </w:t>
      </w:r>
      <w:proofErr w:type="spellStart"/>
      <w:r>
        <w:t>ungestraffet</w:t>
      </w:r>
      <w:proofErr w:type="spellEnd"/>
      <w:r>
        <w:t xml:space="preserve"> sein / das sie </w:t>
      </w:r>
      <w:proofErr w:type="spellStart"/>
      <w:r>
        <w:t>ongehindert</w:t>
      </w:r>
      <w:proofErr w:type="spellEnd"/>
      <w:r>
        <w:t xml:space="preserve"> und </w:t>
      </w:r>
      <w:proofErr w:type="spellStart"/>
      <w:r>
        <w:t>ungestraffet</w:t>
      </w:r>
      <w:proofErr w:type="spellEnd"/>
      <w:r>
        <w:t xml:space="preserve"> / on </w:t>
      </w:r>
      <w:proofErr w:type="spellStart"/>
      <w:r>
        <w:t>schew</w:t>
      </w:r>
      <w:proofErr w:type="spellEnd"/>
      <w:r>
        <w:t xml:space="preserve"> und </w:t>
      </w:r>
      <w:proofErr w:type="spellStart"/>
      <w:r>
        <w:t>forcht</w:t>
      </w:r>
      <w:proofErr w:type="spellEnd"/>
      <w:r>
        <w:t xml:space="preserve"> / Dazu mit </w:t>
      </w:r>
      <w:proofErr w:type="spellStart"/>
      <w:r>
        <w:t>eeren</w:t>
      </w:r>
      <w:proofErr w:type="spellEnd"/>
      <w:r>
        <w:t xml:space="preserve"> und </w:t>
      </w:r>
      <w:proofErr w:type="spellStart"/>
      <w:r>
        <w:t>rhum</w:t>
      </w:r>
      <w:proofErr w:type="spellEnd"/>
      <w:r>
        <w:t xml:space="preserve"> thun </w:t>
      </w:r>
      <w:proofErr w:type="spellStart"/>
      <w:r>
        <w:t>moegen</w:t>
      </w:r>
      <w:proofErr w:type="spellEnd"/>
      <w:r>
        <w:t xml:space="preserve"> alles was sie </w:t>
      </w:r>
      <w:proofErr w:type="spellStart"/>
      <w:r>
        <w:t>gelüst</w:t>
      </w:r>
      <w:proofErr w:type="spellEnd"/>
      <w:r>
        <w:t xml:space="preserve"> / schlecht / sei leiden keinen der sie straff oder meister / wie der </w:t>
      </w:r>
      <w:proofErr w:type="spellStart"/>
      <w:r>
        <w:t>xij</w:t>
      </w:r>
      <w:proofErr w:type="spellEnd"/>
      <w:r>
        <w:t xml:space="preserve">. Psalm sagt / Was wir setzen das gilt / wir habens recht und macht / Wer ist es / der uns </w:t>
      </w:r>
      <w:proofErr w:type="spellStart"/>
      <w:r>
        <w:t>solt</w:t>
      </w:r>
      <w:proofErr w:type="spellEnd"/>
      <w:r>
        <w:t xml:space="preserve"> </w:t>
      </w:r>
      <w:proofErr w:type="spellStart"/>
      <w:r>
        <w:t>meystern</w:t>
      </w:r>
      <w:proofErr w:type="spellEnd"/>
      <w:r>
        <w:t xml:space="preserve">. </w:t>
      </w:r>
      <w:proofErr w:type="spellStart"/>
      <w:r>
        <w:t>Dise</w:t>
      </w:r>
      <w:proofErr w:type="spellEnd"/>
      <w:r>
        <w:t xml:space="preserve"> sollten aber </w:t>
      </w:r>
      <w:proofErr w:type="spellStart"/>
      <w:r>
        <w:t>billich</w:t>
      </w:r>
      <w:proofErr w:type="spellEnd"/>
      <w:r>
        <w:t xml:space="preserve"> sich des Wort </w:t>
      </w:r>
      <w:proofErr w:type="spellStart"/>
      <w:r>
        <w:t>Gots</w:t>
      </w:r>
      <w:proofErr w:type="spellEnd"/>
      <w:r>
        <w:t xml:space="preserve"> / durch welches sie zu </w:t>
      </w:r>
      <w:proofErr w:type="spellStart"/>
      <w:r>
        <w:t>Junckhern</w:t>
      </w:r>
      <w:proofErr w:type="spellEnd"/>
      <w:r>
        <w:t xml:space="preserve"> und </w:t>
      </w:r>
      <w:proofErr w:type="spellStart"/>
      <w:r>
        <w:t>herren</w:t>
      </w:r>
      <w:proofErr w:type="spellEnd"/>
      <w:r>
        <w:t xml:space="preserve"> eingesetzt und worden / straffen lassen / Dann sie </w:t>
      </w:r>
      <w:proofErr w:type="spellStart"/>
      <w:r>
        <w:t>sindt</w:t>
      </w:r>
      <w:proofErr w:type="spellEnd"/>
      <w:r>
        <w:t xml:space="preserve"> </w:t>
      </w:r>
      <w:proofErr w:type="spellStart"/>
      <w:r>
        <w:t>ihe</w:t>
      </w:r>
      <w:proofErr w:type="spellEnd"/>
      <w:r>
        <w:t xml:space="preserve"> </w:t>
      </w:r>
      <w:proofErr w:type="spellStart"/>
      <w:r>
        <w:t>nit</w:t>
      </w:r>
      <w:proofErr w:type="spellEnd"/>
      <w:r>
        <w:t xml:space="preserve"> über </w:t>
      </w:r>
      <w:proofErr w:type="spellStart"/>
      <w:r>
        <w:t>ds</w:t>
      </w:r>
      <w:proofErr w:type="spellEnd"/>
      <w:r>
        <w:t xml:space="preserve"> Wort / sonder </w:t>
      </w:r>
      <w:proofErr w:type="spellStart"/>
      <w:r>
        <w:t>under</w:t>
      </w:r>
      <w:proofErr w:type="spellEnd"/>
      <w:r>
        <w:t xml:space="preserve"> dem </w:t>
      </w:r>
      <w:proofErr w:type="spellStart"/>
      <w:r>
        <w:t>Wortt</w:t>
      </w:r>
      <w:proofErr w:type="spellEnd"/>
      <w:r>
        <w:t xml:space="preserve"> / das sie einsetzt </w:t>
      </w:r>
      <w:proofErr w:type="spellStart"/>
      <w:r>
        <w:t>unnd</w:t>
      </w:r>
      <w:proofErr w:type="spellEnd"/>
      <w:r>
        <w:t xml:space="preserve"> </w:t>
      </w:r>
      <w:proofErr w:type="spellStart"/>
      <w:r>
        <w:t>bestettige</w:t>
      </w:r>
      <w:proofErr w:type="spellEnd"/>
      <w:r>
        <w:t xml:space="preserve"> / wie auch David sich mußt den Propheten straffen lassen / etc. </w:t>
      </w:r>
    </w:p>
    <w:p w14:paraId="04FA471E" w14:textId="77777777" w:rsidR="001B58A6" w:rsidRDefault="001B58A6" w:rsidP="001B58A6">
      <w:pPr>
        <w:pStyle w:val="StandardWeb"/>
      </w:pPr>
      <w:r>
        <w:t xml:space="preserve">Dann ist es </w:t>
      </w:r>
      <w:proofErr w:type="spellStart"/>
      <w:r>
        <w:t>nit</w:t>
      </w:r>
      <w:proofErr w:type="spellEnd"/>
      <w:r>
        <w:t xml:space="preserve"> </w:t>
      </w:r>
      <w:proofErr w:type="spellStart"/>
      <w:r>
        <w:t>überauß</w:t>
      </w:r>
      <w:proofErr w:type="spellEnd"/>
      <w:r>
        <w:t xml:space="preserve"> ein groß </w:t>
      </w:r>
      <w:proofErr w:type="spellStart"/>
      <w:r>
        <w:t>buben</w:t>
      </w:r>
      <w:proofErr w:type="spellEnd"/>
      <w:r>
        <w:t xml:space="preserve"> </w:t>
      </w:r>
      <w:proofErr w:type="spellStart"/>
      <w:r>
        <w:t>stueck</w:t>
      </w:r>
      <w:proofErr w:type="spellEnd"/>
      <w:r>
        <w:t xml:space="preserve"> / das er über das / das er dem </w:t>
      </w:r>
      <w:proofErr w:type="spellStart"/>
      <w:r>
        <w:t>frummen</w:t>
      </w:r>
      <w:proofErr w:type="spellEnd"/>
      <w:r>
        <w:t xml:space="preserve"> / redlichen / </w:t>
      </w:r>
      <w:proofErr w:type="spellStart"/>
      <w:r>
        <w:t>dapffern</w:t>
      </w:r>
      <w:proofErr w:type="spellEnd"/>
      <w:r>
        <w:t xml:space="preserve"> Man Uria dem Hethiter / sein </w:t>
      </w:r>
      <w:proofErr w:type="spellStart"/>
      <w:r>
        <w:t>eygen</w:t>
      </w:r>
      <w:proofErr w:type="spellEnd"/>
      <w:r>
        <w:t xml:space="preserve"> </w:t>
      </w:r>
      <w:proofErr w:type="spellStart"/>
      <w:r>
        <w:t>gemahel</w:t>
      </w:r>
      <w:proofErr w:type="spellEnd"/>
      <w:r>
        <w:t xml:space="preserve"> </w:t>
      </w:r>
      <w:proofErr w:type="spellStart"/>
      <w:r>
        <w:t>geschaendt</w:t>
      </w:r>
      <w:proofErr w:type="spellEnd"/>
      <w:r>
        <w:t xml:space="preserve"> / aller erst </w:t>
      </w:r>
      <w:proofErr w:type="spellStart"/>
      <w:r>
        <w:t>jn</w:t>
      </w:r>
      <w:proofErr w:type="spellEnd"/>
      <w:r>
        <w:t xml:space="preserve"> darzu ermordet / und </w:t>
      </w:r>
      <w:proofErr w:type="spellStart"/>
      <w:r>
        <w:t>nit</w:t>
      </w:r>
      <w:proofErr w:type="spellEnd"/>
      <w:r>
        <w:t xml:space="preserve"> allein ein </w:t>
      </w:r>
      <w:proofErr w:type="spellStart"/>
      <w:r>
        <w:t>Todtschlaher</w:t>
      </w:r>
      <w:proofErr w:type="spellEnd"/>
      <w:r>
        <w:t xml:space="preserve"> an </w:t>
      </w:r>
      <w:proofErr w:type="spellStart"/>
      <w:r>
        <w:t>jm</w:t>
      </w:r>
      <w:proofErr w:type="spellEnd"/>
      <w:r>
        <w:t xml:space="preserve"> dem guten Man Uria </w:t>
      </w:r>
      <w:proofErr w:type="spellStart"/>
      <w:r>
        <w:t>würt</w:t>
      </w:r>
      <w:proofErr w:type="spellEnd"/>
      <w:r>
        <w:t xml:space="preserve"> / sonder auch an etlichen Andern / auch redlichen </w:t>
      </w:r>
      <w:proofErr w:type="spellStart"/>
      <w:r>
        <w:t>maennern</w:t>
      </w:r>
      <w:proofErr w:type="spellEnd"/>
      <w:r>
        <w:t xml:space="preserve"> (</w:t>
      </w:r>
      <w:proofErr w:type="spellStart"/>
      <w:r>
        <w:t>umb</w:t>
      </w:r>
      <w:proofErr w:type="spellEnd"/>
      <w:r>
        <w:t xml:space="preserve"> des Uria willen) die </w:t>
      </w:r>
      <w:proofErr w:type="spellStart"/>
      <w:r>
        <w:t>inn</w:t>
      </w:r>
      <w:proofErr w:type="spellEnd"/>
      <w:r>
        <w:t xml:space="preserve"> krieg </w:t>
      </w:r>
      <w:proofErr w:type="spellStart"/>
      <w:r>
        <w:t>fuer</w:t>
      </w:r>
      <w:proofErr w:type="spellEnd"/>
      <w:r>
        <w:t xml:space="preserve"> den </w:t>
      </w:r>
      <w:proofErr w:type="spellStart"/>
      <w:r>
        <w:t>Künig</w:t>
      </w:r>
      <w:proofErr w:type="spellEnd"/>
      <w:r>
        <w:t xml:space="preserve"> und das </w:t>
      </w:r>
      <w:proofErr w:type="spellStart"/>
      <w:r>
        <w:t>gantz</w:t>
      </w:r>
      <w:proofErr w:type="spellEnd"/>
      <w:r>
        <w:t xml:space="preserve"> </w:t>
      </w:r>
      <w:proofErr w:type="spellStart"/>
      <w:r>
        <w:t>israel</w:t>
      </w:r>
      <w:proofErr w:type="spellEnd"/>
      <w:r>
        <w:t xml:space="preserve"> / wider die Kinder Ammon zu </w:t>
      </w:r>
      <w:proofErr w:type="spellStart"/>
      <w:r>
        <w:t>streitten</w:t>
      </w:r>
      <w:proofErr w:type="spellEnd"/>
      <w:r>
        <w:t xml:space="preserve"> waren </w:t>
      </w:r>
      <w:proofErr w:type="spellStart"/>
      <w:r>
        <w:t>außzogen</w:t>
      </w:r>
      <w:proofErr w:type="spellEnd"/>
      <w:r>
        <w:t xml:space="preserve"> / erschlagen und ermorden laßt / allein </w:t>
      </w:r>
      <w:proofErr w:type="spellStart"/>
      <w:r>
        <w:t>darumb</w:t>
      </w:r>
      <w:proofErr w:type="spellEnd"/>
      <w:r>
        <w:t xml:space="preserve"> / das er seine </w:t>
      </w:r>
      <w:proofErr w:type="spellStart"/>
      <w:r>
        <w:t>sünd</w:t>
      </w:r>
      <w:proofErr w:type="spellEnd"/>
      <w:r>
        <w:t xml:space="preserve"> und </w:t>
      </w:r>
      <w:proofErr w:type="spellStart"/>
      <w:r>
        <w:t>laster</w:t>
      </w:r>
      <w:proofErr w:type="spellEnd"/>
      <w:r>
        <w:t xml:space="preserve"> / die er </w:t>
      </w:r>
      <w:proofErr w:type="spellStart"/>
      <w:r>
        <w:t>billich</w:t>
      </w:r>
      <w:proofErr w:type="spellEnd"/>
      <w:r>
        <w:t xml:space="preserve"> / wo es Andere gern </w:t>
      </w:r>
      <w:proofErr w:type="spellStart"/>
      <w:r>
        <w:t>ungestrafft</w:t>
      </w:r>
      <w:proofErr w:type="spellEnd"/>
      <w:r>
        <w:t xml:space="preserve"> / </w:t>
      </w:r>
      <w:proofErr w:type="spellStart"/>
      <w:r>
        <w:t>nit</w:t>
      </w:r>
      <w:proofErr w:type="spellEnd"/>
      <w:r>
        <w:t xml:space="preserve"> </w:t>
      </w:r>
      <w:proofErr w:type="spellStart"/>
      <w:r>
        <w:t>haette</w:t>
      </w:r>
      <w:proofErr w:type="spellEnd"/>
      <w:r>
        <w:t xml:space="preserve"> sollen lassen hingehen / damit sein </w:t>
      </w:r>
      <w:proofErr w:type="spellStart"/>
      <w:r>
        <w:t>sünd</w:t>
      </w:r>
      <w:proofErr w:type="spellEnd"/>
      <w:r>
        <w:t xml:space="preserve"> </w:t>
      </w:r>
      <w:proofErr w:type="spellStart"/>
      <w:r>
        <w:t>nit</w:t>
      </w:r>
      <w:proofErr w:type="spellEnd"/>
      <w:r>
        <w:t xml:space="preserve"> </w:t>
      </w:r>
      <w:proofErr w:type="spellStart"/>
      <w:r>
        <w:t>vonn</w:t>
      </w:r>
      <w:proofErr w:type="spellEnd"/>
      <w:r>
        <w:t xml:space="preserve"> Uria an tag gebracht / weil er </w:t>
      </w:r>
      <w:proofErr w:type="spellStart"/>
      <w:r>
        <w:t>wol</w:t>
      </w:r>
      <w:proofErr w:type="spellEnd"/>
      <w:r>
        <w:t xml:space="preserve"> </w:t>
      </w:r>
      <w:proofErr w:type="spellStart"/>
      <w:r>
        <w:t>würt</w:t>
      </w:r>
      <w:proofErr w:type="spellEnd"/>
      <w:r>
        <w:t xml:space="preserve"> </w:t>
      </w:r>
      <w:proofErr w:type="spellStart"/>
      <w:r>
        <w:t>gewust</w:t>
      </w:r>
      <w:proofErr w:type="spellEnd"/>
      <w:r>
        <w:t xml:space="preserve"> haben / das er des Kinds </w:t>
      </w:r>
      <w:proofErr w:type="spellStart"/>
      <w:r>
        <w:t>vatter</w:t>
      </w:r>
      <w:proofErr w:type="spellEnd"/>
      <w:r>
        <w:t xml:space="preserve"> </w:t>
      </w:r>
      <w:proofErr w:type="spellStart"/>
      <w:r>
        <w:t>nit</w:t>
      </w:r>
      <w:proofErr w:type="spellEnd"/>
      <w:r>
        <w:t xml:space="preserve"> </w:t>
      </w:r>
      <w:proofErr w:type="spellStart"/>
      <w:r>
        <w:t>were</w:t>
      </w:r>
      <w:proofErr w:type="spellEnd"/>
      <w:r>
        <w:t xml:space="preserve"> / </w:t>
      </w:r>
      <w:proofErr w:type="spellStart"/>
      <w:r>
        <w:t>unnd</w:t>
      </w:r>
      <w:proofErr w:type="spellEnd"/>
      <w:r>
        <w:t xml:space="preserve"> </w:t>
      </w:r>
      <w:proofErr w:type="spellStart"/>
      <w:r>
        <w:t>dester</w:t>
      </w:r>
      <w:proofErr w:type="spellEnd"/>
      <w:r>
        <w:t xml:space="preserve"> </w:t>
      </w:r>
      <w:proofErr w:type="spellStart"/>
      <w:r>
        <w:t>baß</w:t>
      </w:r>
      <w:proofErr w:type="spellEnd"/>
      <w:r>
        <w:t xml:space="preserve"> und </w:t>
      </w:r>
      <w:proofErr w:type="spellStart"/>
      <w:r>
        <w:t>fueglich</w:t>
      </w:r>
      <w:proofErr w:type="spellEnd"/>
      <w:r>
        <w:t xml:space="preserve"> er verdrucken und bergen </w:t>
      </w:r>
      <w:proofErr w:type="spellStart"/>
      <w:r>
        <w:t>koendte</w:t>
      </w:r>
      <w:proofErr w:type="spellEnd"/>
      <w:r>
        <w:t xml:space="preserve">. </w:t>
      </w:r>
    </w:p>
    <w:p w14:paraId="1086EF16" w14:textId="77777777" w:rsidR="001B58A6" w:rsidRDefault="001B58A6" w:rsidP="001B58A6">
      <w:pPr>
        <w:pStyle w:val="StandardWeb"/>
      </w:pPr>
      <w:r>
        <w:t xml:space="preserve">Also sich </w:t>
      </w:r>
      <w:proofErr w:type="spellStart"/>
      <w:r>
        <w:t>zubeschonen</w:t>
      </w:r>
      <w:proofErr w:type="spellEnd"/>
      <w:r>
        <w:t xml:space="preserve"> / damit er des </w:t>
      </w:r>
      <w:proofErr w:type="spellStart"/>
      <w:r>
        <w:t>Eebruchs</w:t>
      </w:r>
      <w:proofErr w:type="spellEnd"/>
      <w:r>
        <w:t xml:space="preserve"> </w:t>
      </w:r>
      <w:proofErr w:type="spellStart"/>
      <w:r>
        <w:t>nit</w:t>
      </w:r>
      <w:proofErr w:type="spellEnd"/>
      <w:r>
        <w:t xml:space="preserve"> verdacht / </w:t>
      </w:r>
      <w:proofErr w:type="spellStart"/>
      <w:r>
        <w:t>hauffet</w:t>
      </w:r>
      <w:proofErr w:type="spellEnd"/>
      <w:r>
        <w:t xml:space="preserve"> er </w:t>
      </w:r>
      <w:proofErr w:type="spellStart"/>
      <w:r>
        <w:t>sünde</w:t>
      </w:r>
      <w:proofErr w:type="spellEnd"/>
      <w:r>
        <w:t xml:space="preserve"> </w:t>
      </w:r>
      <w:proofErr w:type="spellStart"/>
      <w:r>
        <w:t>auff</w:t>
      </w:r>
      <w:proofErr w:type="spellEnd"/>
      <w:r>
        <w:t xml:space="preserve"> </w:t>
      </w:r>
      <w:proofErr w:type="spellStart"/>
      <w:r>
        <w:t>sünde</w:t>
      </w:r>
      <w:proofErr w:type="spellEnd"/>
      <w:r>
        <w:t xml:space="preserve"> / Den </w:t>
      </w:r>
      <w:proofErr w:type="spellStart"/>
      <w:r>
        <w:t>Eebruch</w:t>
      </w:r>
      <w:proofErr w:type="spellEnd"/>
      <w:r>
        <w:t xml:space="preserve"> / der für sich </w:t>
      </w:r>
      <w:proofErr w:type="spellStart"/>
      <w:r>
        <w:t>selb</w:t>
      </w:r>
      <w:proofErr w:type="spellEnd"/>
      <w:r>
        <w:t xml:space="preserve"> ein schwere grosse </w:t>
      </w:r>
      <w:proofErr w:type="spellStart"/>
      <w:r>
        <w:t>haerte</w:t>
      </w:r>
      <w:proofErr w:type="spellEnd"/>
      <w:r>
        <w:t xml:space="preserve"> </w:t>
      </w:r>
      <w:proofErr w:type="spellStart"/>
      <w:r>
        <w:t>sünd</w:t>
      </w:r>
      <w:proofErr w:type="spellEnd"/>
      <w:r>
        <w:t xml:space="preserve"> ist / </w:t>
      </w:r>
      <w:proofErr w:type="spellStart"/>
      <w:r>
        <w:t>gedenckt</w:t>
      </w:r>
      <w:proofErr w:type="spellEnd"/>
      <w:r>
        <w:t xml:space="preserve"> er mit noch einer </w:t>
      </w:r>
      <w:proofErr w:type="spellStart"/>
      <w:r>
        <w:t>schwaereren</w:t>
      </w:r>
      <w:proofErr w:type="spellEnd"/>
      <w:r>
        <w:t xml:space="preserve"> </w:t>
      </w:r>
      <w:proofErr w:type="spellStart"/>
      <w:r>
        <w:t>sünd</w:t>
      </w:r>
      <w:proofErr w:type="spellEnd"/>
      <w:r>
        <w:t xml:space="preserve"> und übel zu bergen. Dazu </w:t>
      </w:r>
      <w:proofErr w:type="spellStart"/>
      <w:r>
        <w:t>gedencket</w:t>
      </w:r>
      <w:proofErr w:type="spellEnd"/>
      <w:r>
        <w:t xml:space="preserve"> er </w:t>
      </w:r>
      <w:proofErr w:type="spellStart"/>
      <w:r>
        <w:t>nit</w:t>
      </w:r>
      <w:proofErr w:type="spellEnd"/>
      <w:r>
        <w:t xml:space="preserve"> ein mal für solche schwere </w:t>
      </w:r>
      <w:proofErr w:type="spellStart"/>
      <w:r>
        <w:t>sünd</w:t>
      </w:r>
      <w:proofErr w:type="spellEnd"/>
      <w:r>
        <w:t xml:space="preserve"> und </w:t>
      </w:r>
      <w:proofErr w:type="spellStart"/>
      <w:r>
        <w:t>laster</w:t>
      </w:r>
      <w:proofErr w:type="spellEnd"/>
      <w:r>
        <w:t xml:space="preserve"> zu bitten / damit er sich gegen Gott und den </w:t>
      </w:r>
      <w:proofErr w:type="spellStart"/>
      <w:r>
        <w:t>menschen</w:t>
      </w:r>
      <w:proofErr w:type="spellEnd"/>
      <w:r>
        <w:t xml:space="preserve"> </w:t>
      </w:r>
      <w:proofErr w:type="spellStart"/>
      <w:r>
        <w:t>nit</w:t>
      </w:r>
      <w:proofErr w:type="spellEnd"/>
      <w:r>
        <w:t xml:space="preserve"> nur schlecht </w:t>
      </w:r>
      <w:proofErr w:type="spellStart"/>
      <w:r>
        <w:t>unnd</w:t>
      </w:r>
      <w:proofErr w:type="spellEnd"/>
      <w:r>
        <w:t xml:space="preserve"> </w:t>
      </w:r>
      <w:proofErr w:type="spellStart"/>
      <w:r>
        <w:t>einfaeltiglich</w:t>
      </w:r>
      <w:proofErr w:type="spellEnd"/>
      <w:r>
        <w:t xml:space="preserve"> / sonder </w:t>
      </w:r>
      <w:proofErr w:type="spellStart"/>
      <w:r>
        <w:t>tieff</w:t>
      </w:r>
      <w:proofErr w:type="spellEnd"/>
      <w:r>
        <w:t xml:space="preserve"> und </w:t>
      </w:r>
      <w:proofErr w:type="spellStart"/>
      <w:r>
        <w:t>doppel</w:t>
      </w:r>
      <w:proofErr w:type="spellEnd"/>
      <w:r>
        <w:t xml:space="preserve"> / </w:t>
      </w:r>
      <w:proofErr w:type="spellStart"/>
      <w:r>
        <w:t>vergreifft</w:t>
      </w:r>
      <w:proofErr w:type="spellEnd"/>
      <w:r>
        <w:t xml:space="preserve"> und versündiget. </w:t>
      </w:r>
    </w:p>
    <w:p w14:paraId="238ECE38" w14:textId="77777777" w:rsidR="001B58A6" w:rsidRDefault="001B58A6" w:rsidP="001B58A6">
      <w:pPr>
        <w:pStyle w:val="StandardWeb"/>
      </w:pPr>
      <w:r>
        <w:rPr>
          <w:rStyle w:val="Hervorhebung"/>
        </w:rPr>
        <w:t xml:space="preserve">Davids </w:t>
      </w:r>
      <w:proofErr w:type="spellStart"/>
      <w:r>
        <w:rPr>
          <w:rStyle w:val="Hervorhebung"/>
        </w:rPr>
        <w:t>buberstück</w:t>
      </w:r>
      <w:proofErr w:type="spellEnd"/>
      <w:r>
        <w:rPr>
          <w:rStyle w:val="Hervorhebung"/>
        </w:rPr>
        <w:t xml:space="preserve"> an Uria begangen / </w:t>
      </w:r>
      <w:proofErr w:type="spellStart"/>
      <w:r>
        <w:rPr>
          <w:rStyle w:val="Hervorhebung"/>
        </w:rPr>
        <w:t>erzaelt</w:t>
      </w:r>
      <w:proofErr w:type="spellEnd"/>
      <w:r>
        <w:rPr>
          <w:rStyle w:val="Hervorhebung"/>
        </w:rPr>
        <w:t>.</w:t>
      </w:r>
      <w:r>
        <w:t xml:space="preserve"> </w:t>
      </w:r>
    </w:p>
    <w:p w14:paraId="3889F69B" w14:textId="77777777" w:rsidR="001B58A6" w:rsidRDefault="001B58A6" w:rsidP="001B58A6">
      <w:pPr>
        <w:pStyle w:val="StandardWeb"/>
      </w:pPr>
      <w:r>
        <w:t xml:space="preserve">Dann was </w:t>
      </w:r>
      <w:proofErr w:type="spellStart"/>
      <w:r>
        <w:t>koendte</w:t>
      </w:r>
      <w:proofErr w:type="spellEnd"/>
      <w:r>
        <w:t xml:space="preserve"> oder </w:t>
      </w:r>
      <w:proofErr w:type="spellStart"/>
      <w:r>
        <w:t>moechte</w:t>
      </w:r>
      <w:proofErr w:type="spellEnd"/>
      <w:r>
        <w:t xml:space="preserve"> gegen Gott </w:t>
      </w:r>
      <w:proofErr w:type="spellStart"/>
      <w:r>
        <w:t>mer</w:t>
      </w:r>
      <w:proofErr w:type="spellEnd"/>
      <w:r>
        <w:t xml:space="preserve"> </w:t>
      </w:r>
      <w:proofErr w:type="spellStart"/>
      <w:r>
        <w:t>gottloß</w:t>
      </w:r>
      <w:proofErr w:type="spellEnd"/>
      <w:r>
        <w:t xml:space="preserve"> erdacht werden / dann da man für die gethanen </w:t>
      </w:r>
      <w:proofErr w:type="spellStart"/>
      <w:r>
        <w:t>sünd</w:t>
      </w:r>
      <w:proofErr w:type="spellEnd"/>
      <w:r>
        <w:t xml:space="preserve"> / </w:t>
      </w:r>
      <w:proofErr w:type="spellStart"/>
      <w:r>
        <w:t>umb</w:t>
      </w:r>
      <w:proofErr w:type="spellEnd"/>
      <w:r>
        <w:t xml:space="preserve"> </w:t>
      </w:r>
      <w:proofErr w:type="spellStart"/>
      <w:r>
        <w:t>verzeihung</w:t>
      </w:r>
      <w:proofErr w:type="spellEnd"/>
      <w:r>
        <w:t xml:space="preserve"> und </w:t>
      </w:r>
      <w:proofErr w:type="spellStart"/>
      <w:r>
        <w:t>nachlassung</w:t>
      </w:r>
      <w:proofErr w:type="spellEnd"/>
      <w:r>
        <w:t xml:space="preserve"> bitten / </w:t>
      </w:r>
      <w:proofErr w:type="spellStart"/>
      <w:r>
        <w:t>gnad</w:t>
      </w:r>
      <w:proofErr w:type="spellEnd"/>
      <w:r>
        <w:t xml:space="preserve"> </w:t>
      </w:r>
      <w:proofErr w:type="spellStart"/>
      <w:r>
        <w:t>begeren</w:t>
      </w:r>
      <w:proofErr w:type="spellEnd"/>
      <w:r>
        <w:t xml:space="preserve"> / und zum Creutz kriechen / </w:t>
      </w:r>
      <w:proofErr w:type="spellStart"/>
      <w:r>
        <w:t>solt</w:t>
      </w:r>
      <w:proofErr w:type="spellEnd"/>
      <w:r>
        <w:t xml:space="preserve"> / aller erst </w:t>
      </w:r>
      <w:proofErr w:type="spellStart"/>
      <w:r>
        <w:t>gedencken</w:t>
      </w:r>
      <w:proofErr w:type="spellEnd"/>
      <w:r>
        <w:t xml:space="preserve"> die </w:t>
      </w:r>
      <w:proofErr w:type="spellStart"/>
      <w:r>
        <w:t>sünden</w:t>
      </w:r>
      <w:proofErr w:type="spellEnd"/>
      <w:r>
        <w:t xml:space="preserve"> zu </w:t>
      </w:r>
      <w:proofErr w:type="spellStart"/>
      <w:r>
        <w:t>meren</w:t>
      </w:r>
      <w:proofErr w:type="spellEnd"/>
      <w:r>
        <w:t xml:space="preserve"> / und </w:t>
      </w:r>
      <w:proofErr w:type="spellStart"/>
      <w:r>
        <w:t>indenselben</w:t>
      </w:r>
      <w:proofErr w:type="spellEnd"/>
      <w:r>
        <w:t xml:space="preserve"> </w:t>
      </w:r>
      <w:proofErr w:type="spellStart"/>
      <w:r>
        <w:t>vortzufaren</w:t>
      </w:r>
      <w:proofErr w:type="spellEnd"/>
      <w:r>
        <w:t xml:space="preserve"> / eigene </w:t>
      </w:r>
      <w:proofErr w:type="spellStart"/>
      <w:r>
        <w:t>ee</w:t>
      </w:r>
      <w:proofErr w:type="spellEnd"/>
      <w:r>
        <w:t xml:space="preserve"> zu suchen </w:t>
      </w:r>
      <w:proofErr w:type="spellStart"/>
      <w:r>
        <w:t>unnd</w:t>
      </w:r>
      <w:proofErr w:type="spellEnd"/>
      <w:r>
        <w:t xml:space="preserve"> schützen / Gott zu </w:t>
      </w:r>
      <w:proofErr w:type="spellStart"/>
      <w:r>
        <w:t>laestern</w:t>
      </w:r>
      <w:proofErr w:type="spellEnd"/>
      <w:r>
        <w:t xml:space="preserve"> / </w:t>
      </w:r>
      <w:proofErr w:type="spellStart"/>
      <w:r>
        <w:t>schaenden</w:t>
      </w:r>
      <w:proofErr w:type="spellEnd"/>
      <w:r>
        <w:t xml:space="preserve"> / oder </w:t>
      </w:r>
      <w:proofErr w:type="spellStart"/>
      <w:r>
        <w:t>schmaehen</w:t>
      </w:r>
      <w:proofErr w:type="spellEnd"/>
      <w:r>
        <w:t xml:space="preserve">. </w:t>
      </w:r>
    </w:p>
    <w:p w14:paraId="1FC66BC8" w14:textId="77777777" w:rsidR="001B58A6" w:rsidRDefault="001B58A6" w:rsidP="001B58A6">
      <w:pPr>
        <w:pStyle w:val="StandardWeb"/>
      </w:pPr>
      <w:r>
        <w:t xml:space="preserve">Und was </w:t>
      </w:r>
      <w:proofErr w:type="spellStart"/>
      <w:r>
        <w:t>moechte</w:t>
      </w:r>
      <w:proofErr w:type="spellEnd"/>
      <w:r>
        <w:t xml:space="preserve"> auch gegen seinem </w:t>
      </w:r>
      <w:proofErr w:type="spellStart"/>
      <w:r>
        <w:t>naehesten</w:t>
      </w:r>
      <w:proofErr w:type="spellEnd"/>
      <w:r>
        <w:t xml:space="preserve"> Menschen </w:t>
      </w:r>
      <w:proofErr w:type="spellStart"/>
      <w:r>
        <w:t>unbillichers</w:t>
      </w:r>
      <w:proofErr w:type="spellEnd"/>
      <w:r>
        <w:t xml:space="preserve"> und </w:t>
      </w:r>
      <w:proofErr w:type="spellStart"/>
      <w:r>
        <w:t>unrechters</w:t>
      </w:r>
      <w:proofErr w:type="spellEnd"/>
      <w:r>
        <w:t xml:space="preserve"> / dann nach dem </w:t>
      </w:r>
      <w:proofErr w:type="spellStart"/>
      <w:r>
        <w:t>geschmaechten</w:t>
      </w:r>
      <w:proofErr w:type="spellEnd"/>
      <w:r>
        <w:t xml:space="preserve"> und </w:t>
      </w:r>
      <w:proofErr w:type="spellStart"/>
      <w:r>
        <w:t>geschaendeten</w:t>
      </w:r>
      <w:proofErr w:type="spellEnd"/>
      <w:r>
        <w:t xml:space="preserve"> </w:t>
      </w:r>
      <w:proofErr w:type="spellStart"/>
      <w:r>
        <w:t>Eegemahel</w:t>
      </w:r>
      <w:proofErr w:type="spellEnd"/>
      <w:r>
        <w:t xml:space="preserve"> / auch </w:t>
      </w:r>
      <w:proofErr w:type="spellStart"/>
      <w:r>
        <w:t>jnen</w:t>
      </w:r>
      <w:proofErr w:type="spellEnd"/>
      <w:r>
        <w:t xml:space="preserve"> zu erwürgen </w:t>
      </w:r>
      <w:proofErr w:type="spellStart"/>
      <w:r>
        <w:t>unnd</w:t>
      </w:r>
      <w:proofErr w:type="spellEnd"/>
      <w:r>
        <w:t xml:space="preserve"> zu ermorden / verschaffen / </w:t>
      </w:r>
      <w:proofErr w:type="spellStart"/>
      <w:r>
        <w:t>fürgenommen</w:t>
      </w:r>
      <w:proofErr w:type="spellEnd"/>
      <w:r>
        <w:t xml:space="preserve"> werden. </w:t>
      </w:r>
    </w:p>
    <w:p w14:paraId="1A219879" w14:textId="77777777" w:rsidR="001B58A6" w:rsidRDefault="001B58A6" w:rsidP="001B58A6">
      <w:pPr>
        <w:pStyle w:val="StandardWeb"/>
      </w:pPr>
      <w:r>
        <w:t xml:space="preserve">Nun nichts desto weniger / neben und in </w:t>
      </w:r>
      <w:proofErr w:type="spellStart"/>
      <w:r>
        <w:t>sollichen</w:t>
      </w:r>
      <w:proofErr w:type="spellEnd"/>
      <w:r>
        <w:t xml:space="preserve"> </w:t>
      </w:r>
      <w:proofErr w:type="spellStart"/>
      <w:r>
        <w:t>schandtlichen</w:t>
      </w:r>
      <w:proofErr w:type="spellEnd"/>
      <w:r>
        <w:t xml:space="preserve"> </w:t>
      </w:r>
      <w:proofErr w:type="spellStart"/>
      <w:r>
        <w:t>greülichen</w:t>
      </w:r>
      <w:proofErr w:type="spellEnd"/>
      <w:r>
        <w:t xml:space="preserve"> </w:t>
      </w:r>
      <w:proofErr w:type="spellStart"/>
      <w:r>
        <w:t>lastern</w:t>
      </w:r>
      <w:proofErr w:type="spellEnd"/>
      <w:r>
        <w:t xml:space="preserve"> / gehet er </w:t>
      </w:r>
      <w:proofErr w:type="spellStart"/>
      <w:r>
        <w:t>gantz</w:t>
      </w:r>
      <w:proofErr w:type="spellEnd"/>
      <w:r>
        <w:t xml:space="preserve"> sicher </w:t>
      </w:r>
      <w:proofErr w:type="spellStart"/>
      <w:r>
        <w:t>dahinn</w:t>
      </w:r>
      <w:proofErr w:type="spellEnd"/>
      <w:r>
        <w:t xml:space="preserve"> / bringt seine </w:t>
      </w:r>
      <w:proofErr w:type="spellStart"/>
      <w:r>
        <w:t>opffer</w:t>
      </w:r>
      <w:proofErr w:type="spellEnd"/>
      <w:r>
        <w:t xml:space="preserve"> / </w:t>
      </w:r>
      <w:proofErr w:type="spellStart"/>
      <w:r>
        <w:t>helt</w:t>
      </w:r>
      <w:proofErr w:type="spellEnd"/>
      <w:r>
        <w:t xml:space="preserve"> seine </w:t>
      </w:r>
      <w:proofErr w:type="spellStart"/>
      <w:r>
        <w:t>gewohnliche</w:t>
      </w:r>
      <w:proofErr w:type="spellEnd"/>
      <w:r>
        <w:t xml:space="preserve"> und </w:t>
      </w:r>
      <w:proofErr w:type="spellStart"/>
      <w:r>
        <w:t>braeuchliche</w:t>
      </w:r>
      <w:proofErr w:type="spellEnd"/>
      <w:r>
        <w:t xml:space="preserve"> Ceremonien und </w:t>
      </w:r>
      <w:proofErr w:type="spellStart"/>
      <w:r>
        <w:t>kirchengereng</w:t>
      </w:r>
      <w:proofErr w:type="spellEnd"/>
      <w:r>
        <w:t xml:space="preserve"> / damit er von ander </w:t>
      </w:r>
      <w:proofErr w:type="spellStart"/>
      <w:r>
        <w:t>leütten</w:t>
      </w:r>
      <w:proofErr w:type="spellEnd"/>
      <w:r>
        <w:t xml:space="preserve"> ein frommer </w:t>
      </w:r>
      <w:proofErr w:type="spellStart"/>
      <w:r>
        <w:t>Gotsfoerchtiger</w:t>
      </w:r>
      <w:proofErr w:type="spellEnd"/>
      <w:r>
        <w:t xml:space="preserve"> </w:t>
      </w:r>
      <w:proofErr w:type="spellStart"/>
      <w:r>
        <w:t>Künig</w:t>
      </w:r>
      <w:proofErr w:type="spellEnd"/>
      <w:r>
        <w:t xml:space="preserve"> </w:t>
      </w:r>
      <w:proofErr w:type="spellStart"/>
      <w:r>
        <w:t>geacht</w:t>
      </w:r>
      <w:proofErr w:type="spellEnd"/>
      <w:r>
        <w:t xml:space="preserve"> und gehalten. Mit solcher </w:t>
      </w:r>
      <w:proofErr w:type="spellStart"/>
      <w:r>
        <w:t>gleyßnerei</w:t>
      </w:r>
      <w:proofErr w:type="spellEnd"/>
      <w:r>
        <w:t xml:space="preserve"> </w:t>
      </w:r>
      <w:proofErr w:type="spellStart"/>
      <w:r>
        <w:t>gezirt</w:t>
      </w:r>
      <w:proofErr w:type="spellEnd"/>
      <w:r>
        <w:t xml:space="preserve"> / </w:t>
      </w:r>
      <w:proofErr w:type="spellStart"/>
      <w:r>
        <w:t>gebutzt</w:t>
      </w:r>
      <w:proofErr w:type="spellEnd"/>
      <w:r>
        <w:t xml:space="preserve"> / und </w:t>
      </w:r>
      <w:proofErr w:type="spellStart"/>
      <w:r>
        <w:t>geschmuckt</w:t>
      </w:r>
      <w:proofErr w:type="spellEnd"/>
      <w:r>
        <w:t xml:space="preserve"> / wie ein </w:t>
      </w:r>
      <w:proofErr w:type="spellStart"/>
      <w:r>
        <w:t>Kaetzlin</w:t>
      </w:r>
      <w:proofErr w:type="spellEnd"/>
      <w:r>
        <w:t xml:space="preserve"> / das er keins </w:t>
      </w:r>
      <w:proofErr w:type="spellStart"/>
      <w:r>
        <w:t>wegs</w:t>
      </w:r>
      <w:proofErr w:type="spellEnd"/>
      <w:r>
        <w:t xml:space="preserve"> / solcher </w:t>
      </w:r>
      <w:proofErr w:type="spellStart"/>
      <w:r>
        <w:t>laster</w:t>
      </w:r>
      <w:proofErr w:type="spellEnd"/>
      <w:r>
        <w:t xml:space="preserve"> verdacht werde. Nun was </w:t>
      </w:r>
      <w:proofErr w:type="spellStart"/>
      <w:r>
        <w:t>weitter</w:t>
      </w:r>
      <w:proofErr w:type="spellEnd"/>
      <w:r>
        <w:t xml:space="preserve"> David für </w:t>
      </w:r>
      <w:proofErr w:type="spellStart"/>
      <w:r>
        <w:t>bubenstück</w:t>
      </w:r>
      <w:proofErr w:type="spellEnd"/>
      <w:r>
        <w:t xml:space="preserve"> in </w:t>
      </w:r>
      <w:proofErr w:type="spellStart"/>
      <w:r>
        <w:t>disem</w:t>
      </w:r>
      <w:proofErr w:type="spellEnd"/>
      <w:r>
        <w:t xml:space="preserve"> </w:t>
      </w:r>
      <w:proofErr w:type="spellStart"/>
      <w:r>
        <w:t>handel</w:t>
      </w:r>
      <w:proofErr w:type="spellEnd"/>
      <w:r>
        <w:t xml:space="preserve"> </w:t>
      </w:r>
      <w:proofErr w:type="spellStart"/>
      <w:r>
        <w:t>gebraucth</w:t>
      </w:r>
      <w:proofErr w:type="spellEnd"/>
      <w:r>
        <w:t xml:space="preserve"> / was </w:t>
      </w:r>
      <w:proofErr w:type="spellStart"/>
      <w:r>
        <w:t>jm</w:t>
      </w:r>
      <w:proofErr w:type="spellEnd"/>
      <w:r>
        <w:t xml:space="preserve"> darfür zu lohn / und darauß entstanden / </w:t>
      </w:r>
      <w:proofErr w:type="spellStart"/>
      <w:r>
        <w:t>woellen</w:t>
      </w:r>
      <w:proofErr w:type="spellEnd"/>
      <w:r>
        <w:t xml:space="preserve"> wir </w:t>
      </w:r>
      <w:proofErr w:type="spellStart"/>
      <w:r>
        <w:t>auff</w:t>
      </w:r>
      <w:proofErr w:type="spellEnd"/>
      <w:r>
        <w:t xml:space="preserve"> das </w:t>
      </w:r>
      <w:proofErr w:type="spellStart"/>
      <w:r>
        <w:t>allerkurtzest</w:t>
      </w:r>
      <w:proofErr w:type="spellEnd"/>
      <w:r>
        <w:t xml:space="preserve"> bei dem Text melden </w:t>
      </w:r>
      <w:proofErr w:type="spellStart"/>
      <w:r>
        <w:t>unnd</w:t>
      </w:r>
      <w:proofErr w:type="spellEnd"/>
      <w:r>
        <w:t xml:space="preserve"> </w:t>
      </w:r>
      <w:proofErr w:type="spellStart"/>
      <w:r>
        <w:t>anzeygen</w:t>
      </w:r>
      <w:proofErr w:type="spellEnd"/>
      <w:r>
        <w:t xml:space="preserve">. Folgender Text / das </w:t>
      </w:r>
      <w:proofErr w:type="spellStart"/>
      <w:r>
        <w:t>xj</w:t>
      </w:r>
      <w:proofErr w:type="spellEnd"/>
      <w:r>
        <w:t xml:space="preserve">. Capitel. </w:t>
      </w:r>
    </w:p>
    <w:p w14:paraId="15E31202" w14:textId="77777777" w:rsidR="001B58A6" w:rsidRDefault="001B58A6" w:rsidP="001B58A6">
      <w:pPr>
        <w:pStyle w:val="StandardWeb"/>
      </w:pPr>
      <w:r>
        <w:rPr>
          <w:rStyle w:val="Fett"/>
          <w:rFonts w:eastAsiaTheme="majorEastAsia"/>
        </w:rPr>
        <w:t xml:space="preserve">Und da das </w:t>
      </w:r>
      <w:proofErr w:type="spellStart"/>
      <w:r>
        <w:rPr>
          <w:rStyle w:val="Fett"/>
          <w:rFonts w:eastAsiaTheme="majorEastAsia"/>
        </w:rPr>
        <w:t>iar</w:t>
      </w:r>
      <w:proofErr w:type="spellEnd"/>
      <w:r>
        <w:rPr>
          <w:rStyle w:val="Fett"/>
          <w:rFonts w:eastAsiaTheme="majorEastAsia"/>
        </w:rPr>
        <w:t xml:space="preserve"> </w:t>
      </w:r>
      <w:proofErr w:type="spellStart"/>
      <w:r>
        <w:rPr>
          <w:rStyle w:val="Fett"/>
          <w:rFonts w:eastAsiaTheme="majorEastAsia"/>
        </w:rPr>
        <w:t>umb</w:t>
      </w:r>
      <w:proofErr w:type="spellEnd"/>
      <w:r>
        <w:rPr>
          <w:rStyle w:val="Fett"/>
          <w:rFonts w:eastAsiaTheme="majorEastAsia"/>
        </w:rPr>
        <w:t xml:space="preserve"> kam / zur zeit wann die </w:t>
      </w:r>
      <w:proofErr w:type="spellStart"/>
      <w:r>
        <w:rPr>
          <w:rStyle w:val="Fett"/>
          <w:rFonts w:eastAsiaTheme="majorEastAsia"/>
        </w:rPr>
        <w:t>Künig</w:t>
      </w:r>
      <w:proofErr w:type="spellEnd"/>
      <w:r>
        <w:rPr>
          <w:rStyle w:val="Fett"/>
          <w:rFonts w:eastAsiaTheme="majorEastAsia"/>
        </w:rPr>
        <w:t xml:space="preserve"> pflegen </w:t>
      </w:r>
      <w:proofErr w:type="spellStart"/>
      <w:r>
        <w:rPr>
          <w:rStyle w:val="Fett"/>
          <w:rFonts w:eastAsiaTheme="majorEastAsia"/>
        </w:rPr>
        <w:t>auß</w:t>
      </w:r>
      <w:proofErr w:type="spellEnd"/>
      <w:r>
        <w:rPr>
          <w:rStyle w:val="Fett"/>
          <w:rFonts w:eastAsiaTheme="majorEastAsia"/>
        </w:rPr>
        <w:t xml:space="preserve"> zuziehen / sandte David Joab / und seine </w:t>
      </w:r>
      <w:proofErr w:type="spellStart"/>
      <w:r>
        <w:rPr>
          <w:rStyle w:val="Fett"/>
          <w:rFonts w:eastAsiaTheme="majorEastAsia"/>
        </w:rPr>
        <w:t>knecth</w:t>
      </w:r>
      <w:proofErr w:type="spellEnd"/>
      <w:r>
        <w:rPr>
          <w:rStyle w:val="Fett"/>
          <w:rFonts w:eastAsiaTheme="majorEastAsia"/>
        </w:rPr>
        <w:t xml:space="preserve"> mit </w:t>
      </w:r>
      <w:proofErr w:type="spellStart"/>
      <w:r>
        <w:rPr>
          <w:rStyle w:val="Fett"/>
          <w:rFonts w:eastAsiaTheme="majorEastAsia"/>
        </w:rPr>
        <w:t>jm</w:t>
      </w:r>
      <w:proofErr w:type="spellEnd"/>
      <w:r>
        <w:rPr>
          <w:rStyle w:val="Fett"/>
          <w:rFonts w:eastAsiaTheme="majorEastAsia"/>
        </w:rPr>
        <w:t xml:space="preserve"> / und das </w:t>
      </w:r>
      <w:proofErr w:type="spellStart"/>
      <w:r>
        <w:rPr>
          <w:rStyle w:val="Fett"/>
          <w:rFonts w:eastAsiaTheme="majorEastAsia"/>
        </w:rPr>
        <w:t>gantz</w:t>
      </w:r>
      <w:proofErr w:type="spellEnd"/>
      <w:r>
        <w:rPr>
          <w:rStyle w:val="Fett"/>
          <w:rFonts w:eastAsiaTheme="majorEastAsia"/>
        </w:rPr>
        <w:t xml:space="preserve"> Israel / das sie die Kinder Ammon verderbten / und belegten </w:t>
      </w:r>
      <w:proofErr w:type="spellStart"/>
      <w:r>
        <w:rPr>
          <w:rStyle w:val="Fett"/>
          <w:rFonts w:eastAsiaTheme="majorEastAsia"/>
        </w:rPr>
        <w:t>Kabba</w:t>
      </w:r>
      <w:proofErr w:type="spellEnd"/>
      <w:r>
        <w:rPr>
          <w:rStyle w:val="Fett"/>
          <w:rFonts w:eastAsiaTheme="majorEastAsia"/>
        </w:rPr>
        <w:t xml:space="preserve"> / David aber </w:t>
      </w:r>
      <w:proofErr w:type="spellStart"/>
      <w:r>
        <w:rPr>
          <w:rStyle w:val="Fett"/>
          <w:rFonts w:eastAsiaTheme="majorEastAsia"/>
        </w:rPr>
        <w:t>bleyb</w:t>
      </w:r>
      <w:proofErr w:type="spellEnd"/>
      <w:r>
        <w:rPr>
          <w:rStyle w:val="Fett"/>
          <w:rFonts w:eastAsiaTheme="majorEastAsia"/>
        </w:rPr>
        <w:t xml:space="preserve"> zu Jerusalem.</w:t>
      </w:r>
      <w:r>
        <w:t xml:space="preserve"> </w:t>
      </w:r>
    </w:p>
    <w:p w14:paraId="4336851B" w14:textId="77777777" w:rsidR="001B58A6" w:rsidRDefault="001B58A6" w:rsidP="001B58A6">
      <w:pPr>
        <w:pStyle w:val="StandardWeb"/>
      </w:pPr>
      <w:proofErr w:type="spellStart"/>
      <w:r>
        <w:rPr>
          <w:rStyle w:val="Hervorhebung"/>
        </w:rPr>
        <w:t>Künig</w:t>
      </w:r>
      <w:proofErr w:type="spellEnd"/>
      <w:r>
        <w:rPr>
          <w:rStyle w:val="Hervorhebung"/>
        </w:rPr>
        <w:t xml:space="preserve"> </w:t>
      </w:r>
      <w:proofErr w:type="spellStart"/>
      <w:r>
        <w:rPr>
          <w:rStyle w:val="Hervorhebung"/>
        </w:rPr>
        <w:t>warumb</w:t>
      </w:r>
      <w:proofErr w:type="spellEnd"/>
      <w:r>
        <w:rPr>
          <w:rStyle w:val="Hervorhebung"/>
        </w:rPr>
        <w:t xml:space="preserve"> </w:t>
      </w:r>
      <w:proofErr w:type="spellStart"/>
      <w:r>
        <w:rPr>
          <w:rStyle w:val="Hervorhebung"/>
        </w:rPr>
        <w:t>erwoelt</w:t>
      </w:r>
      <w:proofErr w:type="spellEnd"/>
      <w:r>
        <w:rPr>
          <w:rStyle w:val="Hervorhebung"/>
        </w:rPr>
        <w:t>.</w:t>
      </w:r>
      <w:r>
        <w:t xml:space="preserve"> </w:t>
      </w:r>
    </w:p>
    <w:p w14:paraId="1D9D475C" w14:textId="77777777" w:rsidR="001B58A6" w:rsidRDefault="001B58A6" w:rsidP="001B58A6">
      <w:pPr>
        <w:pStyle w:val="StandardWeb"/>
      </w:pPr>
      <w:r>
        <w:t xml:space="preserve">Die </w:t>
      </w:r>
      <w:proofErr w:type="spellStart"/>
      <w:r>
        <w:t>Künig</w:t>
      </w:r>
      <w:proofErr w:type="spellEnd"/>
      <w:r>
        <w:t xml:space="preserve"> </w:t>
      </w:r>
      <w:proofErr w:type="spellStart"/>
      <w:r>
        <w:t>weden</w:t>
      </w:r>
      <w:proofErr w:type="spellEnd"/>
      <w:r>
        <w:t xml:space="preserve"> </w:t>
      </w:r>
      <w:proofErr w:type="spellStart"/>
      <w:r>
        <w:t>ihe</w:t>
      </w:r>
      <w:proofErr w:type="spellEnd"/>
      <w:r>
        <w:t xml:space="preserve"> </w:t>
      </w:r>
      <w:proofErr w:type="spellStart"/>
      <w:r>
        <w:t>nit</w:t>
      </w:r>
      <w:proofErr w:type="spellEnd"/>
      <w:r>
        <w:t xml:space="preserve"> </w:t>
      </w:r>
      <w:proofErr w:type="spellStart"/>
      <w:r>
        <w:t>erwoelt</w:t>
      </w:r>
      <w:proofErr w:type="spellEnd"/>
      <w:r>
        <w:t xml:space="preserve"> hindern </w:t>
      </w:r>
      <w:proofErr w:type="spellStart"/>
      <w:r>
        <w:t>oeffen</w:t>
      </w:r>
      <w:proofErr w:type="spellEnd"/>
      <w:r>
        <w:t xml:space="preserve"> </w:t>
      </w:r>
      <w:proofErr w:type="spellStart"/>
      <w:r>
        <w:t>zusitzen</w:t>
      </w:r>
      <w:proofErr w:type="spellEnd"/>
      <w:r>
        <w:t xml:space="preserve"> / zu </w:t>
      </w:r>
      <w:proofErr w:type="spellStart"/>
      <w:r>
        <w:t>faullentzen</w:t>
      </w:r>
      <w:proofErr w:type="spellEnd"/>
      <w:r>
        <w:t xml:space="preserve"> / sonder </w:t>
      </w:r>
      <w:proofErr w:type="spellStart"/>
      <w:r>
        <w:t>auß</w:t>
      </w:r>
      <w:proofErr w:type="spellEnd"/>
      <w:r>
        <w:t xml:space="preserve"> und ein vor dem </w:t>
      </w:r>
      <w:proofErr w:type="spellStart"/>
      <w:r>
        <w:t>volck</w:t>
      </w:r>
      <w:proofErr w:type="spellEnd"/>
      <w:r>
        <w:t xml:space="preserve"> zu ziehen / und die krieg zu </w:t>
      </w:r>
      <w:proofErr w:type="spellStart"/>
      <w:r>
        <w:t>fueren</w:t>
      </w:r>
      <w:proofErr w:type="spellEnd"/>
      <w:r>
        <w:t xml:space="preserve"> / wie das </w:t>
      </w:r>
      <w:proofErr w:type="spellStart"/>
      <w:r>
        <w:t>volck</w:t>
      </w:r>
      <w:proofErr w:type="spellEnd"/>
      <w:r>
        <w:t xml:space="preserve"> zu Samuel sagt / Es soll ein </w:t>
      </w:r>
      <w:proofErr w:type="spellStart"/>
      <w:r>
        <w:t>Künig</w:t>
      </w:r>
      <w:proofErr w:type="spellEnd"/>
      <w:r>
        <w:t xml:space="preserve"> über </w:t>
      </w:r>
      <w:proofErr w:type="spellStart"/>
      <w:r>
        <w:t>unns</w:t>
      </w:r>
      <w:proofErr w:type="spellEnd"/>
      <w:r>
        <w:t xml:space="preserve"> sein / das wir seien wie alle andere Heyden / das uns unser </w:t>
      </w:r>
      <w:proofErr w:type="spellStart"/>
      <w:r>
        <w:t>Künig</w:t>
      </w:r>
      <w:proofErr w:type="spellEnd"/>
      <w:r>
        <w:t xml:space="preserve"> richte / und vor uns </w:t>
      </w:r>
      <w:proofErr w:type="spellStart"/>
      <w:r>
        <w:t>heraußziehe</w:t>
      </w:r>
      <w:proofErr w:type="spellEnd"/>
      <w:r>
        <w:t xml:space="preserve"> / und unsere krieg </w:t>
      </w:r>
      <w:proofErr w:type="spellStart"/>
      <w:r>
        <w:t>fuere</w:t>
      </w:r>
      <w:proofErr w:type="spellEnd"/>
      <w:r>
        <w:t xml:space="preserve">. </w:t>
      </w:r>
      <w:proofErr w:type="spellStart"/>
      <w:r>
        <w:t>Darumb</w:t>
      </w:r>
      <w:proofErr w:type="spellEnd"/>
      <w:r>
        <w:t xml:space="preserve"> werden </w:t>
      </w:r>
      <w:proofErr w:type="spellStart"/>
      <w:r>
        <w:t>ihe</w:t>
      </w:r>
      <w:proofErr w:type="spellEnd"/>
      <w:r>
        <w:t xml:space="preserve"> die </w:t>
      </w:r>
      <w:proofErr w:type="spellStart"/>
      <w:r>
        <w:t>Künig</w:t>
      </w:r>
      <w:proofErr w:type="spellEnd"/>
      <w:r>
        <w:t xml:space="preserve"> beyde der Heyden und des </w:t>
      </w:r>
      <w:proofErr w:type="spellStart"/>
      <w:r>
        <w:t>volck</w:t>
      </w:r>
      <w:proofErr w:type="spellEnd"/>
      <w:r>
        <w:t xml:space="preserve"> Gottes </w:t>
      </w:r>
      <w:proofErr w:type="spellStart"/>
      <w:r>
        <w:t>gewoelet</w:t>
      </w:r>
      <w:proofErr w:type="spellEnd"/>
      <w:r>
        <w:t xml:space="preserve"> </w:t>
      </w:r>
      <w:proofErr w:type="spellStart"/>
      <w:r>
        <w:t>unnd</w:t>
      </w:r>
      <w:proofErr w:type="spellEnd"/>
      <w:r>
        <w:t xml:space="preserve"> geordnet / </w:t>
      </w:r>
      <w:proofErr w:type="spellStart"/>
      <w:r>
        <w:t>nit</w:t>
      </w:r>
      <w:proofErr w:type="spellEnd"/>
      <w:r>
        <w:t xml:space="preserve"> </w:t>
      </w:r>
      <w:proofErr w:type="spellStart"/>
      <w:r>
        <w:t>umb</w:t>
      </w:r>
      <w:proofErr w:type="spellEnd"/>
      <w:r>
        <w:t xml:space="preserve"> der </w:t>
      </w:r>
      <w:proofErr w:type="spellStart"/>
      <w:r>
        <w:t>schaeresten</w:t>
      </w:r>
      <w:proofErr w:type="spellEnd"/>
      <w:r>
        <w:t xml:space="preserve"> und </w:t>
      </w:r>
      <w:proofErr w:type="spellStart"/>
      <w:r>
        <w:t>allertreffentlichsten</w:t>
      </w:r>
      <w:proofErr w:type="spellEnd"/>
      <w:r>
        <w:t xml:space="preserve"> </w:t>
      </w:r>
      <w:proofErr w:type="spellStart"/>
      <w:r>
        <w:t>sachen</w:t>
      </w:r>
      <w:proofErr w:type="spellEnd"/>
      <w:r>
        <w:t xml:space="preserve"> </w:t>
      </w:r>
      <w:proofErr w:type="spellStart"/>
      <w:r>
        <w:t>wilen</w:t>
      </w:r>
      <w:proofErr w:type="spellEnd"/>
      <w:r>
        <w:t xml:space="preserve">. Sie sollen </w:t>
      </w:r>
      <w:proofErr w:type="spellStart"/>
      <w:r>
        <w:t>ihe</w:t>
      </w:r>
      <w:proofErr w:type="spellEnd"/>
      <w:r>
        <w:t xml:space="preserve"> vor dem </w:t>
      </w:r>
      <w:proofErr w:type="spellStart"/>
      <w:r>
        <w:t>volck</w:t>
      </w:r>
      <w:proofErr w:type="spellEnd"/>
      <w:r>
        <w:t xml:space="preserve"> </w:t>
      </w:r>
      <w:proofErr w:type="spellStart"/>
      <w:r>
        <w:t>herauß</w:t>
      </w:r>
      <w:proofErr w:type="spellEnd"/>
      <w:r>
        <w:t xml:space="preserve"> ziehen / das ist / allweg sollen sie die ersten und forderst sein im </w:t>
      </w:r>
      <w:proofErr w:type="spellStart"/>
      <w:r>
        <w:t>heer</w:t>
      </w:r>
      <w:proofErr w:type="spellEnd"/>
      <w:r>
        <w:t xml:space="preserve"> / voran ziehen / </w:t>
      </w:r>
      <w:proofErr w:type="spellStart"/>
      <w:r>
        <w:t>unnd</w:t>
      </w:r>
      <w:proofErr w:type="spellEnd"/>
      <w:r>
        <w:t xml:space="preserve"> den ersten angriff thun. Ein Exempel sollen sie sein der </w:t>
      </w:r>
      <w:proofErr w:type="spellStart"/>
      <w:r>
        <w:t>sterck</w:t>
      </w:r>
      <w:proofErr w:type="spellEnd"/>
      <w:r>
        <w:t xml:space="preserve"> und </w:t>
      </w:r>
      <w:proofErr w:type="spellStart"/>
      <w:r>
        <w:t>manehti</w:t>
      </w:r>
      <w:proofErr w:type="spellEnd"/>
      <w:r>
        <w:t xml:space="preserve"> / das ander </w:t>
      </w:r>
      <w:proofErr w:type="spellStart"/>
      <w:r>
        <w:t>kriegs</w:t>
      </w:r>
      <w:proofErr w:type="spellEnd"/>
      <w:r>
        <w:t xml:space="preserve"> </w:t>
      </w:r>
      <w:proofErr w:type="spellStart"/>
      <w:r>
        <w:t>volck</w:t>
      </w:r>
      <w:proofErr w:type="spellEnd"/>
      <w:r>
        <w:t xml:space="preserve"> zu </w:t>
      </w:r>
      <w:proofErr w:type="spellStart"/>
      <w:r>
        <w:t>ermanen</w:t>
      </w:r>
      <w:proofErr w:type="spellEnd"/>
      <w:r>
        <w:t xml:space="preserve"> / Inn der </w:t>
      </w:r>
      <w:proofErr w:type="spellStart"/>
      <w:r>
        <w:t>faerlichkait</w:t>
      </w:r>
      <w:proofErr w:type="spellEnd"/>
      <w:r>
        <w:t xml:space="preserve"> sollen sie es keck und frisch wagen / </w:t>
      </w:r>
      <w:proofErr w:type="spellStart"/>
      <w:r>
        <w:t>umb</w:t>
      </w:r>
      <w:proofErr w:type="spellEnd"/>
      <w:r>
        <w:t xml:space="preserve"> des </w:t>
      </w:r>
      <w:proofErr w:type="spellStart"/>
      <w:r>
        <w:t>heyls</w:t>
      </w:r>
      <w:proofErr w:type="spellEnd"/>
      <w:r>
        <w:t xml:space="preserve"> </w:t>
      </w:r>
      <w:proofErr w:type="spellStart"/>
      <w:r>
        <w:t>wilen</w:t>
      </w:r>
      <w:proofErr w:type="spellEnd"/>
      <w:r>
        <w:t xml:space="preserve"> des </w:t>
      </w:r>
      <w:proofErr w:type="spellStart"/>
      <w:r>
        <w:t>gantzen</w:t>
      </w:r>
      <w:proofErr w:type="spellEnd"/>
      <w:r>
        <w:t xml:space="preserve"> </w:t>
      </w:r>
      <w:proofErr w:type="spellStart"/>
      <w:r>
        <w:t>volcks</w:t>
      </w:r>
      <w:proofErr w:type="spellEnd"/>
      <w:r>
        <w:t xml:space="preserve">. Dem </w:t>
      </w:r>
      <w:proofErr w:type="spellStart"/>
      <w:r>
        <w:t>gantzenn</w:t>
      </w:r>
      <w:proofErr w:type="spellEnd"/>
      <w:r>
        <w:t xml:space="preserve"> </w:t>
      </w:r>
      <w:proofErr w:type="spellStart"/>
      <w:r>
        <w:t>hauffenn</w:t>
      </w:r>
      <w:proofErr w:type="spellEnd"/>
      <w:r>
        <w:t xml:space="preserve"> sollen sie </w:t>
      </w:r>
      <w:proofErr w:type="spellStart"/>
      <w:r>
        <w:t>fürsehung</w:t>
      </w:r>
      <w:proofErr w:type="spellEnd"/>
      <w:r>
        <w:t xml:space="preserve"> thun / die Fürsten und </w:t>
      </w:r>
      <w:proofErr w:type="spellStart"/>
      <w:r>
        <w:t>Haubtleüt</w:t>
      </w:r>
      <w:proofErr w:type="spellEnd"/>
      <w:r>
        <w:t xml:space="preserve"> sollen sie Regieren / und ein </w:t>
      </w:r>
      <w:proofErr w:type="spellStart"/>
      <w:r>
        <w:t>hertz</w:t>
      </w:r>
      <w:proofErr w:type="spellEnd"/>
      <w:r>
        <w:t xml:space="preserve"> machen / und </w:t>
      </w:r>
      <w:proofErr w:type="spellStart"/>
      <w:r>
        <w:t>nit</w:t>
      </w:r>
      <w:proofErr w:type="spellEnd"/>
      <w:r>
        <w:t xml:space="preserve"> </w:t>
      </w:r>
      <w:proofErr w:type="spellStart"/>
      <w:r>
        <w:t>daheym</w:t>
      </w:r>
      <w:proofErr w:type="spellEnd"/>
      <w:r>
        <w:t xml:space="preserve"> zur zeit des </w:t>
      </w:r>
      <w:proofErr w:type="spellStart"/>
      <w:r>
        <w:t>kriegs</w:t>
      </w:r>
      <w:proofErr w:type="spellEnd"/>
      <w:r>
        <w:t xml:space="preserve"> </w:t>
      </w:r>
      <w:proofErr w:type="spellStart"/>
      <w:r>
        <w:t>hinderm</w:t>
      </w:r>
      <w:proofErr w:type="spellEnd"/>
      <w:r>
        <w:t xml:space="preserve"> offen </w:t>
      </w:r>
      <w:proofErr w:type="spellStart"/>
      <w:r>
        <w:t>ligen</w:t>
      </w:r>
      <w:proofErr w:type="spellEnd"/>
      <w:r>
        <w:t xml:space="preserve"> / zu </w:t>
      </w:r>
      <w:proofErr w:type="spellStart"/>
      <w:r>
        <w:t>faullentzen</w:t>
      </w:r>
      <w:proofErr w:type="spellEnd"/>
      <w:r>
        <w:t xml:space="preserve"> / on sorg alles </w:t>
      </w:r>
      <w:proofErr w:type="spellStart"/>
      <w:r>
        <w:t>wollusts</w:t>
      </w:r>
      <w:proofErr w:type="spellEnd"/>
      <w:r>
        <w:t xml:space="preserve"> zu pflegen / </w:t>
      </w:r>
      <w:proofErr w:type="spellStart"/>
      <w:r>
        <w:t>unnd</w:t>
      </w:r>
      <w:proofErr w:type="spellEnd"/>
      <w:r>
        <w:t xml:space="preserve"> demselbigen nach </w:t>
      </w:r>
      <w:proofErr w:type="spellStart"/>
      <w:r>
        <w:t>zutrachten</w:t>
      </w:r>
      <w:proofErr w:type="spellEnd"/>
      <w:r>
        <w:t xml:space="preserve"> / statt und platz geben. </w:t>
      </w:r>
    </w:p>
    <w:p w14:paraId="35C75323" w14:textId="77777777" w:rsidR="001B58A6" w:rsidRDefault="001B58A6" w:rsidP="001B58A6">
      <w:pPr>
        <w:pStyle w:val="StandardWeb"/>
      </w:pPr>
      <w:proofErr w:type="spellStart"/>
      <w:r>
        <w:t>Darumb</w:t>
      </w:r>
      <w:proofErr w:type="spellEnd"/>
      <w:r>
        <w:t xml:space="preserve"> </w:t>
      </w:r>
      <w:proofErr w:type="spellStart"/>
      <w:r>
        <w:t>eriagt</w:t>
      </w:r>
      <w:proofErr w:type="spellEnd"/>
      <w:r>
        <w:t xml:space="preserve"> David hie von der </w:t>
      </w:r>
      <w:proofErr w:type="spellStart"/>
      <w:r>
        <w:t>Schrifft</w:t>
      </w:r>
      <w:proofErr w:type="spellEnd"/>
      <w:r>
        <w:t xml:space="preserve"> gar ein gering lob / und ein schlechten </w:t>
      </w:r>
      <w:proofErr w:type="spellStart"/>
      <w:r>
        <w:t>rhum</w:t>
      </w:r>
      <w:proofErr w:type="spellEnd"/>
      <w:r>
        <w:t xml:space="preserve"> / das er Joab den </w:t>
      </w:r>
      <w:proofErr w:type="spellStart"/>
      <w:r>
        <w:t>Haubtman</w:t>
      </w:r>
      <w:proofErr w:type="spellEnd"/>
      <w:r>
        <w:t xml:space="preserve"> / mit seinen knechten / und </w:t>
      </w:r>
      <w:proofErr w:type="spellStart"/>
      <w:r>
        <w:t>gantz</w:t>
      </w:r>
      <w:proofErr w:type="spellEnd"/>
      <w:r>
        <w:t xml:space="preserve"> Israel / wider die feind die Ammoniter / die die </w:t>
      </w:r>
      <w:proofErr w:type="spellStart"/>
      <w:r>
        <w:t>Maenner</w:t>
      </w:r>
      <w:proofErr w:type="spellEnd"/>
      <w:r>
        <w:t xml:space="preserve"> / so David </w:t>
      </w:r>
      <w:proofErr w:type="spellStart"/>
      <w:r>
        <w:t>jren</w:t>
      </w:r>
      <w:proofErr w:type="spellEnd"/>
      <w:r>
        <w:t xml:space="preserve"> </w:t>
      </w:r>
      <w:proofErr w:type="spellStart"/>
      <w:r>
        <w:t>Künig</w:t>
      </w:r>
      <w:proofErr w:type="spellEnd"/>
      <w:r>
        <w:t xml:space="preserve"> </w:t>
      </w:r>
      <w:proofErr w:type="spellStart"/>
      <w:r>
        <w:t>ueber</w:t>
      </w:r>
      <w:proofErr w:type="spellEnd"/>
      <w:r>
        <w:t xml:space="preserve"> den todt seines </w:t>
      </w:r>
      <w:proofErr w:type="spellStart"/>
      <w:r>
        <w:t>vatters</w:t>
      </w:r>
      <w:proofErr w:type="spellEnd"/>
      <w:r>
        <w:t xml:space="preserve"> zu </w:t>
      </w:r>
      <w:proofErr w:type="spellStart"/>
      <w:r>
        <w:t>troesten</w:t>
      </w:r>
      <w:proofErr w:type="spellEnd"/>
      <w:r>
        <w:t xml:space="preserve"> gesandt / dem </w:t>
      </w:r>
      <w:proofErr w:type="spellStart"/>
      <w:r>
        <w:t>gantzen</w:t>
      </w:r>
      <w:proofErr w:type="spellEnd"/>
      <w:r>
        <w:t xml:space="preserve"> Israel zur </w:t>
      </w:r>
      <w:proofErr w:type="spellStart"/>
      <w:r>
        <w:t>schand</w:t>
      </w:r>
      <w:proofErr w:type="spellEnd"/>
      <w:r>
        <w:t xml:space="preserve"> </w:t>
      </w:r>
      <w:proofErr w:type="spellStart"/>
      <w:r>
        <w:t>geschmaecht</w:t>
      </w:r>
      <w:proofErr w:type="spellEnd"/>
      <w:r>
        <w:t xml:space="preserve"> </w:t>
      </w:r>
      <w:proofErr w:type="spellStart"/>
      <w:r>
        <w:t>haetten</w:t>
      </w:r>
      <w:proofErr w:type="spellEnd"/>
      <w:r>
        <w:t xml:space="preserve"> / damit das der </w:t>
      </w:r>
      <w:proofErr w:type="spellStart"/>
      <w:r>
        <w:t>Künig</w:t>
      </w:r>
      <w:proofErr w:type="spellEnd"/>
      <w:r>
        <w:t xml:space="preserve"> Ammon / </w:t>
      </w:r>
      <w:proofErr w:type="spellStart"/>
      <w:r>
        <w:t>auß</w:t>
      </w:r>
      <w:proofErr w:type="spellEnd"/>
      <w:r>
        <w:t xml:space="preserve"> angeben der </w:t>
      </w:r>
      <w:proofErr w:type="spellStart"/>
      <w:r>
        <w:t>Eltesteen</w:t>
      </w:r>
      <w:proofErr w:type="spellEnd"/>
      <w:r>
        <w:t xml:space="preserve"> und </w:t>
      </w:r>
      <w:proofErr w:type="spellStart"/>
      <w:r>
        <w:t>gewaltigesten</w:t>
      </w:r>
      <w:proofErr w:type="spellEnd"/>
      <w:r>
        <w:t xml:space="preserve"> der Kinder Ammon / </w:t>
      </w:r>
      <w:proofErr w:type="spellStart"/>
      <w:r>
        <w:t>jnen</w:t>
      </w:r>
      <w:proofErr w:type="spellEnd"/>
      <w:r>
        <w:t xml:space="preserve"> den knechten David / die Baer ließ halb abscheren / und die </w:t>
      </w:r>
      <w:proofErr w:type="spellStart"/>
      <w:r>
        <w:t>kleyder</w:t>
      </w:r>
      <w:proofErr w:type="spellEnd"/>
      <w:r>
        <w:t xml:space="preserve"> halb ab / biß zum </w:t>
      </w:r>
      <w:proofErr w:type="spellStart"/>
      <w:r>
        <w:t>guertel</w:t>
      </w:r>
      <w:proofErr w:type="spellEnd"/>
      <w:r>
        <w:t xml:space="preserve"> schneiden / zu kriegen und zu verderben </w:t>
      </w:r>
      <w:proofErr w:type="spellStart"/>
      <w:r>
        <w:t>außstandte</w:t>
      </w:r>
      <w:proofErr w:type="spellEnd"/>
      <w:r>
        <w:t xml:space="preserve"> / </w:t>
      </w:r>
      <w:proofErr w:type="spellStart"/>
      <w:r>
        <w:t>unnd</w:t>
      </w:r>
      <w:proofErr w:type="spellEnd"/>
      <w:r>
        <w:t xml:space="preserve"> er zu Jerusalem </w:t>
      </w:r>
      <w:proofErr w:type="spellStart"/>
      <w:r>
        <w:t>daheymen</w:t>
      </w:r>
      <w:proofErr w:type="spellEnd"/>
      <w:r>
        <w:t xml:space="preserve"> </w:t>
      </w:r>
      <w:proofErr w:type="spellStart"/>
      <w:r>
        <w:t>bleybe</w:t>
      </w:r>
      <w:proofErr w:type="spellEnd"/>
      <w:r>
        <w:t xml:space="preserve">. </w:t>
      </w:r>
      <w:proofErr w:type="spellStart"/>
      <w:r>
        <w:t>Dannd</w:t>
      </w:r>
      <w:proofErr w:type="spellEnd"/>
      <w:r>
        <w:t xml:space="preserve"> er Text will </w:t>
      </w:r>
      <w:proofErr w:type="spellStart"/>
      <w:r>
        <w:t>ihe</w:t>
      </w:r>
      <w:proofErr w:type="spellEnd"/>
      <w:r>
        <w:t xml:space="preserve"> David </w:t>
      </w:r>
      <w:proofErr w:type="spellStart"/>
      <w:r>
        <w:t>hierinn</w:t>
      </w:r>
      <w:proofErr w:type="spellEnd"/>
      <w:r>
        <w:t xml:space="preserve"> </w:t>
      </w:r>
      <w:proofErr w:type="spellStart"/>
      <w:r>
        <w:t>nit</w:t>
      </w:r>
      <w:proofErr w:type="spellEnd"/>
      <w:r>
        <w:t xml:space="preserve"> loben / so er spricht / es sei der </w:t>
      </w:r>
      <w:proofErr w:type="spellStart"/>
      <w:r>
        <w:t>Künig</w:t>
      </w:r>
      <w:proofErr w:type="spellEnd"/>
      <w:r>
        <w:t xml:space="preserve"> </w:t>
      </w:r>
      <w:proofErr w:type="spellStart"/>
      <w:r>
        <w:t>pflicht</w:t>
      </w:r>
      <w:proofErr w:type="spellEnd"/>
      <w:r>
        <w:t xml:space="preserve"> </w:t>
      </w:r>
      <w:proofErr w:type="spellStart"/>
      <w:r>
        <w:t>auß</w:t>
      </w:r>
      <w:proofErr w:type="spellEnd"/>
      <w:r>
        <w:t xml:space="preserve"> zuziehen / </w:t>
      </w:r>
      <w:proofErr w:type="spellStart"/>
      <w:r>
        <w:t>darumb</w:t>
      </w:r>
      <w:proofErr w:type="spellEnd"/>
      <w:r>
        <w:t xml:space="preserve"> muß er </w:t>
      </w:r>
      <w:proofErr w:type="spellStart"/>
      <w:r>
        <w:t>ihe</w:t>
      </w:r>
      <w:proofErr w:type="spellEnd"/>
      <w:r>
        <w:t xml:space="preserve"> seiner </w:t>
      </w:r>
      <w:proofErr w:type="spellStart"/>
      <w:r>
        <w:t>pflicht</w:t>
      </w:r>
      <w:proofErr w:type="spellEnd"/>
      <w:r>
        <w:t xml:space="preserve"> </w:t>
      </w:r>
      <w:proofErr w:type="spellStart"/>
      <w:r>
        <w:t>nit</w:t>
      </w:r>
      <w:proofErr w:type="spellEnd"/>
      <w:r>
        <w:t xml:space="preserve"> </w:t>
      </w:r>
      <w:proofErr w:type="spellStart"/>
      <w:r>
        <w:t>gnueg</w:t>
      </w:r>
      <w:proofErr w:type="spellEnd"/>
      <w:r>
        <w:t xml:space="preserve"> thun / das er zu Jerusalem bleibt / und es also gehen laßt / wie es gehet. Als </w:t>
      </w:r>
      <w:proofErr w:type="spellStart"/>
      <w:r>
        <w:t>solte</w:t>
      </w:r>
      <w:proofErr w:type="spellEnd"/>
      <w:r>
        <w:t xml:space="preserve"> der Text sagen / </w:t>
      </w:r>
      <w:proofErr w:type="spellStart"/>
      <w:r>
        <w:t>Sihe</w:t>
      </w:r>
      <w:proofErr w:type="spellEnd"/>
      <w:r>
        <w:t xml:space="preserve"> David / der ehe dann er in das Reich eingesetzt / zu frieden kam / </w:t>
      </w:r>
      <w:proofErr w:type="spellStart"/>
      <w:r>
        <w:t>einstrenger</w:t>
      </w:r>
      <w:proofErr w:type="spellEnd"/>
      <w:r>
        <w:t xml:space="preserve"> Heldt / und für das </w:t>
      </w:r>
      <w:proofErr w:type="spellStart"/>
      <w:r>
        <w:t>volck</w:t>
      </w:r>
      <w:proofErr w:type="spellEnd"/>
      <w:r>
        <w:t xml:space="preserve"> </w:t>
      </w:r>
      <w:proofErr w:type="spellStart"/>
      <w:r>
        <w:t>ain</w:t>
      </w:r>
      <w:proofErr w:type="spellEnd"/>
      <w:r>
        <w:t xml:space="preserve"> </w:t>
      </w:r>
      <w:proofErr w:type="spellStart"/>
      <w:r>
        <w:t>weydlicher</w:t>
      </w:r>
      <w:proofErr w:type="spellEnd"/>
      <w:r>
        <w:t xml:space="preserve"> </w:t>
      </w:r>
      <w:proofErr w:type="spellStart"/>
      <w:r>
        <w:t>fürfechter</w:t>
      </w:r>
      <w:proofErr w:type="spellEnd"/>
      <w:r>
        <w:t xml:space="preserve"> und </w:t>
      </w:r>
      <w:proofErr w:type="spellStart"/>
      <w:r>
        <w:t>schützherr</w:t>
      </w:r>
      <w:proofErr w:type="spellEnd"/>
      <w:r>
        <w:t xml:space="preserve"> was / bleibt itzt / so er </w:t>
      </w:r>
      <w:proofErr w:type="spellStart"/>
      <w:r>
        <w:t>Künig</w:t>
      </w:r>
      <w:proofErr w:type="spellEnd"/>
      <w:r>
        <w:t xml:space="preserve"> ist / und </w:t>
      </w:r>
      <w:proofErr w:type="spellStart"/>
      <w:r>
        <w:t>jnen</w:t>
      </w:r>
      <w:proofErr w:type="spellEnd"/>
      <w:r>
        <w:t xml:space="preserve"> </w:t>
      </w:r>
      <w:proofErr w:type="spellStart"/>
      <w:r>
        <w:t>naeher</w:t>
      </w:r>
      <w:proofErr w:type="spellEnd"/>
      <w:r>
        <w:t xml:space="preserve"> und </w:t>
      </w:r>
      <w:proofErr w:type="spellStart"/>
      <w:r>
        <w:t>mer</w:t>
      </w:r>
      <w:proofErr w:type="spellEnd"/>
      <w:r>
        <w:t xml:space="preserve"> angehet die krieg </w:t>
      </w:r>
      <w:proofErr w:type="spellStart"/>
      <w:r>
        <w:t>zufueren</w:t>
      </w:r>
      <w:proofErr w:type="spellEnd"/>
      <w:r>
        <w:t xml:space="preserve"> für das </w:t>
      </w:r>
      <w:proofErr w:type="spellStart"/>
      <w:r>
        <w:t>volck</w:t>
      </w:r>
      <w:proofErr w:type="spellEnd"/>
      <w:r>
        <w:t xml:space="preserve"> / </w:t>
      </w:r>
      <w:proofErr w:type="spellStart"/>
      <w:r>
        <w:t>daheymen</w:t>
      </w:r>
      <w:proofErr w:type="spellEnd"/>
      <w:r>
        <w:t xml:space="preserve"> </w:t>
      </w:r>
      <w:proofErr w:type="spellStart"/>
      <w:r>
        <w:t>hinder</w:t>
      </w:r>
      <w:proofErr w:type="spellEnd"/>
      <w:r>
        <w:t xml:space="preserve"> dem offen </w:t>
      </w:r>
      <w:proofErr w:type="spellStart"/>
      <w:r>
        <w:t>zufaullentzen</w:t>
      </w:r>
      <w:proofErr w:type="spellEnd"/>
      <w:r>
        <w:t xml:space="preserve"> / </w:t>
      </w:r>
      <w:proofErr w:type="spellStart"/>
      <w:r>
        <w:t>unnd</w:t>
      </w:r>
      <w:proofErr w:type="spellEnd"/>
      <w:r>
        <w:t xml:space="preserve"> </w:t>
      </w:r>
      <w:proofErr w:type="spellStart"/>
      <w:r>
        <w:t>vollusts</w:t>
      </w:r>
      <w:proofErr w:type="spellEnd"/>
      <w:r>
        <w:t xml:space="preserve"> sich zu pflegen / </w:t>
      </w:r>
      <w:proofErr w:type="spellStart"/>
      <w:r>
        <w:t>laeßt</w:t>
      </w:r>
      <w:proofErr w:type="spellEnd"/>
      <w:r>
        <w:t xml:space="preserve"> andere </w:t>
      </w:r>
      <w:proofErr w:type="spellStart"/>
      <w:r>
        <w:t>außziehen</w:t>
      </w:r>
      <w:proofErr w:type="spellEnd"/>
      <w:r>
        <w:t xml:space="preserve"> / leib und leben zu wagen / den feinden </w:t>
      </w:r>
      <w:proofErr w:type="spellStart"/>
      <w:r>
        <w:t>widerstandt</w:t>
      </w:r>
      <w:proofErr w:type="spellEnd"/>
      <w:r>
        <w:t xml:space="preserve"> </w:t>
      </w:r>
      <w:proofErr w:type="spellStart"/>
      <w:r>
        <w:t>zuthun</w:t>
      </w:r>
      <w:proofErr w:type="spellEnd"/>
      <w:r>
        <w:t xml:space="preserve"> / </w:t>
      </w:r>
      <w:proofErr w:type="spellStart"/>
      <w:r>
        <w:t>unnd</w:t>
      </w:r>
      <w:proofErr w:type="spellEnd"/>
      <w:r>
        <w:t xml:space="preserve"> die </w:t>
      </w:r>
      <w:proofErr w:type="spellStart"/>
      <w:r>
        <w:t>schmach</w:t>
      </w:r>
      <w:proofErr w:type="spellEnd"/>
      <w:r>
        <w:t xml:space="preserve"> zurechnen. </w:t>
      </w:r>
    </w:p>
    <w:p w14:paraId="3ACD40D4" w14:textId="77777777" w:rsidR="001B58A6" w:rsidRDefault="001B58A6" w:rsidP="001B58A6">
      <w:pPr>
        <w:pStyle w:val="StandardWeb"/>
      </w:pPr>
      <w:r>
        <w:rPr>
          <w:rStyle w:val="Hervorhebung"/>
        </w:rPr>
        <w:t xml:space="preserve">Krieg ein straff der </w:t>
      </w:r>
      <w:proofErr w:type="spellStart"/>
      <w:r>
        <w:rPr>
          <w:rStyle w:val="Hervorhebung"/>
        </w:rPr>
        <w:t>sünd</w:t>
      </w:r>
      <w:proofErr w:type="spellEnd"/>
      <w:r>
        <w:rPr>
          <w:rStyle w:val="Hervorhebung"/>
        </w:rPr>
        <w:t>.</w:t>
      </w:r>
      <w:r>
        <w:t xml:space="preserve"> </w:t>
      </w:r>
    </w:p>
    <w:p w14:paraId="6F3CDA0F" w14:textId="77777777" w:rsidR="001B58A6" w:rsidRDefault="001B58A6" w:rsidP="001B58A6">
      <w:pPr>
        <w:pStyle w:val="StandardWeb"/>
      </w:pPr>
      <w:r>
        <w:t xml:space="preserve">Die weil nun David seinem </w:t>
      </w:r>
      <w:proofErr w:type="spellStart"/>
      <w:r>
        <w:t>befelch</w:t>
      </w:r>
      <w:proofErr w:type="spellEnd"/>
      <w:r>
        <w:t xml:space="preserve"> </w:t>
      </w:r>
      <w:proofErr w:type="spellStart"/>
      <w:r>
        <w:t>nit</w:t>
      </w:r>
      <w:proofErr w:type="spellEnd"/>
      <w:r>
        <w:t xml:space="preserve"> </w:t>
      </w:r>
      <w:proofErr w:type="spellStart"/>
      <w:r>
        <w:t>treülich</w:t>
      </w:r>
      <w:proofErr w:type="spellEnd"/>
      <w:r>
        <w:t xml:space="preserve"> </w:t>
      </w:r>
      <w:proofErr w:type="spellStart"/>
      <w:r>
        <w:t>nachkompt</w:t>
      </w:r>
      <w:proofErr w:type="spellEnd"/>
      <w:r>
        <w:t xml:space="preserve"> / sein </w:t>
      </w:r>
      <w:proofErr w:type="spellStart"/>
      <w:r>
        <w:t>ampt</w:t>
      </w:r>
      <w:proofErr w:type="spellEnd"/>
      <w:r>
        <w:t xml:space="preserve"> redlich </w:t>
      </w:r>
      <w:proofErr w:type="spellStart"/>
      <w:r>
        <w:t>außzuerichten</w:t>
      </w:r>
      <w:proofErr w:type="spellEnd"/>
      <w:r>
        <w:t xml:space="preserve"> / erweckt </w:t>
      </w:r>
      <w:proofErr w:type="spellStart"/>
      <w:r>
        <w:t>Got</w:t>
      </w:r>
      <w:proofErr w:type="spellEnd"/>
      <w:r>
        <w:t xml:space="preserve"> der Herr durch sein </w:t>
      </w:r>
      <w:proofErr w:type="spellStart"/>
      <w:r>
        <w:t>wudnerbarlich</w:t>
      </w:r>
      <w:proofErr w:type="spellEnd"/>
      <w:r>
        <w:t xml:space="preserve"> </w:t>
      </w:r>
      <w:proofErr w:type="spellStart"/>
      <w:r>
        <w:t>unnd</w:t>
      </w:r>
      <w:proofErr w:type="spellEnd"/>
      <w:r>
        <w:t xml:space="preserve"> verborgen </w:t>
      </w:r>
      <w:proofErr w:type="spellStart"/>
      <w:r>
        <w:t>urteyl</w:t>
      </w:r>
      <w:proofErr w:type="spellEnd"/>
      <w:r>
        <w:t xml:space="preserve"> / einen anderen krieg über </w:t>
      </w:r>
      <w:proofErr w:type="spellStart"/>
      <w:r>
        <w:t>jnen</w:t>
      </w:r>
      <w:proofErr w:type="spellEnd"/>
      <w:r>
        <w:t xml:space="preserve">. Mustert und zwingt </w:t>
      </w:r>
      <w:proofErr w:type="spellStart"/>
      <w:r>
        <w:t>jnen</w:t>
      </w:r>
      <w:proofErr w:type="spellEnd"/>
      <w:r>
        <w:t xml:space="preserve"> sich mit einem andern </w:t>
      </w:r>
      <w:proofErr w:type="spellStart"/>
      <w:r>
        <w:t>feindt</w:t>
      </w:r>
      <w:proofErr w:type="spellEnd"/>
      <w:r>
        <w:t xml:space="preserve"> </w:t>
      </w:r>
      <w:proofErr w:type="spellStart"/>
      <w:r>
        <w:t>zuschlahen</w:t>
      </w:r>
      <w:proofErr w:type="spellEnd"/>
      <w:r>
        <w:t xml:space="preserve"> / Welchen feind er selber in seinem </w:t>
      </w:r>
      <w:proofErr w:type="spellStart"/>
      <w:r>
        <w:t>eygen</w:t>
      </w:r>
      <w:proofErr w:type="spellEnd"/>
      <w:r>
        <w:t xml:space="preserve"> </w:t>
      </w:r>
      <w:proofErr w:type="spellStart"/>
      <w:r>
        <w:t>bueesem</w:t>
      </w:r>
      <w:proofErr w:type="spellEnd"/>
      <w:r>
        <w:t xml:space="preserve"> </w:t>
      </w:r>
      <w:proofErr w:type="spellStart"/>
      <w:r>
        <w:t>fueret</w:t>
      </w:r>
      <w:proofErr w:type="spellEnd"/>
      <w:r>
        <w:t xml:space="preserve"> / </w:t>
      </w:r>
      <w:proofErr w:type="spellStart"/>
      <w:r>
        <w:t>naemlich</w:t>
      </w:r>
      <w:proofErr w:type="spellEnd"/>
      <w:r>
        <w:t xml:space="preserve"> / </w:t>
      </w:r>
      <w:proofErr w:type="spellStart"/>
      <w:r>
        <w:t>nachgebung</w:t>
      </w:r>
      <w:proofErr w:type="spellEnd"/>
      <w:r>
        <w:t xml:space="preserve"> des </w:t>
      </w:r>
      <w:proofErr w:type="spellStart"/>
      <w:r>
        <w:t>wollustes</w:t>
      </w:r>
      <w:proofErr w:type="spellEnd"/>
      <w:r>
        <w:t xml:space="preserve">. Und geschahe David / wie noch manchem </w:t>
      </w:r>
      <w:proofErr w:type="spellStart"/>
      <w:r>
        <w:t>geschihet</w:t>
      </w:r>
      <w:proofErr w:type="spellEnd"/>
      <w:r>
        <w:t xml:space="preserve"> / der einen </w:t>
      </w:r>
      <w:proofErr w:type="spellStart"/>
      <w:r>
        <w:t>Fuchss</w:t>
      </w:r>
      <w:proofErr w:type="spellEnd"/>
      <w:r>
        <w:t xml:space="preserve"> </w:t>
      </w:r>
      <w:proofErr w:type="spellStart"/>
      <w:r>
        <w:t>zeücht</w:t>
      </w:r>
      <w:proofErr w:type="spellEnd"/>
      <w:r>
        <w:t xml:space="preserve"> / der </w:t>
      </w:r>
      <w:proofErr w:type="spellStart"/>
      <w:r>
        <w:t>jm</w:t>
      </w:r>
      <w:proofErr w:type="spellEnd"/>
      <w:r>
        <w:t xml:space="preserve"> darnach die </w:t>
      </w:r>
      <w:proofErr w:type="spellStart"/>
      <w:r>
        <w:t>Huener</w:t>
      </w:r>
      <w:proofErr w:type="spellEnd"/>
      <w:r>
        <w:t xml:space="preserve"> frisset / Dann David sucht </w:t>
      </w:r>
      <w:proofErr w:type="spellStart"/>
      <w:r>
        <w:t>zecher</w:t>
      </w:r>
      <w:proofErr w:type="spellEnd"/>
      <w:r>
        <w:t xml:space="preserve"> und </w:t>
      </w:r>
      <w:proofErr w:type="spellStart"/>
      <w:r>
        <w:t>fueret</w:t>
      </w:r>
      <w:proofErr w:type="spellEnd"/>
      <w:r>
        <w:t xml:space="preserve"> </w:t>
      </w:r>
      <w:proofErr w:type="spellStart"/>
      <w:r>
        <w:t>wollust</w:t>
      </w:r>
      <w:proofErr w:type="spellEnd"/>
      <w:r>
        <w:t xml:space="preserve"> / und </w:t>
      </w:r>
      <w:proofErr w:type="spellStart"/>
      <w:r>
        <w:t>muessiggang</w:t>
      </w:r>
      <w:proofErr w:type="spellEnd"/>
      <w:r>
        <w:t xml:space="preserve"> / von denen er geschlagen / und des </w:t>
      </w:r>
      <w:proofErr w:type="spellStart"/>
      <w:r>
        <w:t>kampffs</w:t>
      </w:r>
      <w:proofErr w:type="spellEnd"/>
      <w:r>
        <w:t xml:space="preserve"> </w:t>
      </w:r>
      <w:proofErr w:type="spellStart"/>
      <w:r>
        <w:t>schaendtlich</w:t>
      </w:r>
      <w:proofErr w:type="spellEnd"/>
      <w:r>
        <w:t xml:space="preserve"> </w:t>
      </w:r>
      <w:proofErr w:type="spellStart"/>
      <w:r>
        <w:t>unterligt</w:t>
      </w:r>
      <w:proofErr w:type="spellEnd"/>
      <w:r>
        <w:t xml:space="preserve"> / der sonst allein </w:t>
      </w:r>
      <w:proofErr w:type="spellStart"/>
      <w:r>
        <w:t>eüsserlichen</w:t>
      </w:r>
      <w:proofErr w:type="spellEnd"/>
      <w:r>
        <w:t xml:space="preserve"> feinden / gewaltigen </w:t>
      </w:r>
      <w:proofErr w:type="spellStart"/>
      <w:r>
        <w:t>widerstandt</w:t>
      </w:r>
      <w:proofErr w:type="spellEnd"/>
      <w:r>
        <w:t xml:space="preserve"> </w:t>
      </w:r>
      <w:proofErr w:type="spellStart"/>
      <w:r>
        <w:t>thaet</w:t>
      </w:r>
      <w:proofErr w:type="spellEnd"/>
      <w:r>
        <w:t xml:space="preserve"> / sie überwand und zwang / der </w:t>
      </w:r>
      <w:proofErr w:type="spellStart"/>
      <w:r>
        <w:t>würt</w:t>
      </w:r>
      <w:proofErr w:type="spellEnd"/>
      <w:r>
        <w:t xml:space="preserve"> itzt gezwungen und überwunden / </w:t>
      </w:r>
      <w:proofErr w:type="spellStart"/>
      <w:r>
        <w:t>vons</w:t>
      </w:r>
      <w:proofErr w:type="spellEnd"/>
      <w:r>
        <w:t xml:space="preserve"> einem </w:t>
      </w:r>
      <w:proofErr w:type="spellStart"/>
      <w:r>
        <w:t>eygen</w:t>
      </w:r>
      <w:proofErr w:type="spellEnd"/>
      <w:r>
        <w:t xml:space="preserve"> </w:t>
      </w:r>
      <w:proofErr w:type="spellStart"/>
      <w:r>
        <w:t>fleiysch</w:t>
      </w:r>
      <w:proofErr w:type="spellEnd"/>
      <w:r>
        <w:t xml:space="preserve"> / innerlichen </w:t>
      </w:r>
      <w:proofErr w:type="spellStart"/>
      <w:r>
        <w:t>feindt</w:t>
      </w:r>
      <w:proofErr w:type="spellEnd"/>
      <w:r>
        <w:t xml:space="preserve">. </w:t>
      </w:r>
    </w:p>
    <w:p w14:paraId="0C865183" w14:textId="77777777" w:rsidR="001B58A6" w:rsidRDefault="001B58A6" w:rsidP="001B58A6">
      <w:pPr>
        <w:pStyle w:val="StandardWeb"/>
      </w:pPr>
      <w:r>
        <w:t xml:space="preserve">Was </w:t>
      </w:r>
      <w:proofErr w:type="spellStart"/>
      <w:r>
        <w:t>gemeynstu</w:t>
      </w:r>
      <w:proofErr w:type="spellEnd"/>
      <w:r>
        <w:t xml:space="preserve"> aber / das denen Fürsten und Herrn zustehen werde von Gottes urteil / die </w:t>
      </w:r>
      <w:proofErr w:type="spellStart"/>
      <w:r>
        <w:t>inn</w:t>
      </w:r>
      <w:proofErr w:type="spellEnd"/>
      <w:r>
        <w:t xml:space="preserve"> </w:t>
      </w:r>
      <w:proofErr w:type="spellStart"/>
      <w:r>
        <w:t>jrem</w:t>
      </w:r>
      <w:proofErr w:type="spellEnd"/>
      <w:r>
        <w:t xml:space="preserve"> </w:t>
      </w:r>
      <w:proofErr w:type="spellStart"/>
      <w:r>
        <w:t>gantzen</w:t>
      </w:r>
      <w:proofErr w:type="spellEnd"/>
      <w:r>
        <w:t xml:space="preserve"> leben nichts anders suchen (wie dann itzt gemeinlich bei unsern Fürsten </w:t>
      </w:r>
      <w:proofErr w:type="spellStart"/>
      <w:r>
        <w:t>unnd</w:t>
      </w:r>
      <w:proofErr w:type="spellEnd"/>
      <w:r>
        <w:t xml:space="preserve"> Herren sich </w:t>
      </w:r>
      <w:proofErr w:type="spellStart"/>
      <w:r>
        <w:t>ereygt</w:t>
      </w:r>
      <w:proofErr w:type="spellEnd"/>
      <w:r>
        <w:t xml:space="preserve">) dann </w:t>
      </w:r>
      <w:proofErr w:type="spellStart"/>
      <w:r>
        <w:t>wollust</w:t>
      </w:r>
      <w:proofErr w:type="spellEnd"/>
      <w:r>
        <w:t xml:space="preserve"> und bracht / und </w:t>
      </w:r>
      <w:proofErr w:type="spellStart"/>
      <w:r>
        <w:t>umb</w:t>
      </w:r>
      <w:proofErr w:type="spellEnd"/>
      <w:r>
        <w:t xml:space="preserve"> keiner andern </w:t>
      </w:r>
      <w:proofErr w:type="spellStart"/>
      <w:r>
        <w:t>ursach</w:t>
      </w:r>
      <w:proofErr w:type="spellEnd"/>
      <w:r>
        <w:t xml:space="preserve"> willen / Herren / </w:t>
      </w:r>
      <w:proofErr w:type="spellStart"/>
      <w:r>
        <w:t>Künig</w:t>
      </w:r>
      <w:proofErr w:type="spellEnd"/>
      <w:r>
        <w:t xml:space="preserve"> oder Fürsten zu sein </w:t>
      </w:r>
      <w:proofErr w:type="spellStart"/>
      <w:r>
        <w:t>begeren</w:t>
      </w:r>
      <w:proofErr w:type="spellEnd"/>
      <w:r>
        <w:t xml:space="preserve"> / dann das sie groß und </w:t>
      </w:r>
      <w:proofErr w:type="spellStart"/>
      <w:r>
        <w:t>vil</w:t>
      </w:r>
      <w:proofErr w:type="spellEnd"/>
      <w:r>
        <w:t xml:space="preserve"> </w:t>
      </w:r>
      <w:proofErr w:type="spellStart"/>
      <w:r>
        <w:t>iaerlichs</w:t>
      </w:r>
      <w:proofErr w:type="spellEnd"/>
      <w:r>
        <w:t xml:space="preserve"> </w:t>
      </w:r>
      <w:proofErr w:type="spellStart"/>
      <w:r>
        <w:t>einkommens</w:t>
      </w:r>
      <w:proofErr w:type="spellEnd"/>
      <w:r>
        <w:t xml:space="preserve"> </w:t>
      </w:r>
      <w:proofErr w:type="spellStart"/>
      <w:r>
        <w:t>haetten</w:t>
      </w:r>
      <w:proofErr w:type="spellEnd"/>
      <w:r>
        <w:t xml:space="preserve"> / damit </w:t>
      </w:r>
      <w:proofErr w:type="spellStart"/>
      <w:r>
        <w:t>jn</w:t>
      </w:r>
      <w:proofErr w:type="spellEnd"/>
      <w:r>
        <w:t xml:space="preserve"> zum </w:t>
      </w:r>
      <w:proofErr w:type="spellStart"/>
      <w:r>
        <w:t>wollust</w:t>
      </w:r>
      <w:proofErr w:type="spellEnd"/>
      <w:r>
        <w:t xml:space="preserve"> / und bracht (dazu man </w:t>
      </w:r>
      <w:proofErr w:type="spellStart"/>
      <w:r>
        <w:t>vil</w:t>
      </w:r>
      <w:proofErr w:type="spellEnd"/>
      <w:r>
        <w:t xml:space="preserve"> guts haben muß) nichts mangelte und </w:t>
      </w:r>
      <w:proofErr w:type="spellStart"/>
      <w:r>
        <w:t>abgieng</w:t>
      </w:r>
      <w:proofErr w:type="spellEnd"/>
      <w:r>
        <w:t xml:space="preserve">. Darauß dann </w:t>
      </w:r>
      <w:proofErr w:type="spellStart"/>
      <w:r>
        <w:t>schwaere</w:t>
      </w:r>
      <w:proofErr w:type="spellEnd"/>
      <w:r>
        <w:t xml:space="preserve"> </w:t>
      </w:r>
      <w:proofErr w:type="spellStart"/>
      <w:r>
        <w:t>sünden</w:t>
      </w:r>
      <w:proofErr w:type="spellEnd"/>
      <w:r>
        <w:t xml:space="preserve"> </w:t>
      </w:r>
      <w:proofErr w:type="spellStart"/>
      <w:r>
        <w:t>volgen</w:t>
      </w:r>
      <w:proofErr w:type="spellEnd"/>
      <w:r>
        <w:t xml:space="preserve"> / das gleich die </w:t>
      </w:r>
      <w:proofErr w:type="spellStart"/>
      <w:r>
        <w:t>sünden</w:t>
      </w:r>
      <w:proofErr w:type="spellEnd"/>
      <w:r>
        <w:t xml:space="preserve"> Davids </w:t>
      </w:r>
      <w:proofErr w:type="spellStart"/>
      <w:r>
        <w:t>ain</w:t>
      </w:r>
      <w:proofErr w:type="spellEnd"/>
      <w:r>
        <w:t xml:space="preserve"> </w:t>
      </w:r>
      <w:proofErr w:type="spellStart"/>
      <w:r>
        <w:t>schertz</w:t>
      </w:r>
      <w:proofErr w:type="spellEnd"/>
      <w:r>
        <w:t xml:space="preserve"> dargegen zu rechnen sind / Das on </w:t>
      </w:r>
      <w:proofErr w:type="spellStart"/>
      <w:r>
        <w:t>zweyffel</w:t>
      </w:r>
      <w:proofErr w:type="spellEnd"/>
      <w:r>
        <w:t xml:space="preserve"> wo Gott der Herr / </w:t>
      </w:r>
      <w:proofErr w:type="spellStart"/>
      <w:r>
        <w:t>jnen</w:t>
      </w:r>
      <w:proofErr w:type="spellEnd"/>
      <w:r>
        <w:t xml:space="preserve"> </w:t>
      </w:r>
      <w:proofErr w:type="spellStart"/>
      <w:r>
        <w:t>nit</w:t>
      </w:r>
      <w:proofErr w:type="spellEnd"/>
      <w:r>
        <w:t xml:space="preserve"> sonderliche </w:t>
      </w:r>
      <w:proofErr w:type="spellStart"/>
      <w:r>
        <w:t>gnad</w:t>
      </w:r>
      <w:proofErr w:type="spellEnd"/>
      <w:r>
        <w:t xml:space="preserve"> thut / das sie sich bei </w:t>
      </w:r>
      <w:proofErr w:type="spellStart"/>
      <w:r>
        <w:t>zeitten</w:t>
      </w:r>
      <w:proofErr w:type="spellEnd"/>
      <w:r>
        <w:t xml:space="preserve"> mit David zur </w:t>
      </w:r>
      <w:proofErr w:type="spellStart"/>
      <w:r>
        <w:t>Buß</w:t>
      </w:r>
      <w:proofErr w:type="spellEnd"/>
      <w:r>
        <w:t xml:space="preserve"> und </w:t>
      </w:r>
      <w:proofErr w:type="spellStart"/>
      <w:r>
        <w:t>besserung</w:t>
      </w:r>
      <w:proofErr w:type="spellEnd"/>
      <w:r>
        <w:t xml:space="preserve"> </w:t>
      </w:r>
      <w:proofErr w:type="spellStart"/>
      <w:r>
        <w:t>bekeren</w:t>
      </w:r>
      <w:proofErr w:type="spellEnd"/>
      <w:r>
        <w:t xml:space="preserve"> / sie allzumal vom ewigen Reich verstossen / in </w:t>
      </w:r>
      <w:proofErr w:type="spellStart"/>
      <w:r>
        <w:t>jren</w:t>
      </w:r>
      <w:proofErr w:type="spellEnd"/>
      <w:r>
        <w:t xml:space="preserve"> </w:t>
      </w:r>
      <w:proofErr w:type="spellStart"/>
      <w:r>
        <w:t>sünden</w:t>
      </w:r>
      <w:proofErr w:type="spellEnd"/>
      <w:r>
        <w:t xml:space="preserve"> verderben </w:t>
      </w:r>
      <w:proofErr w:type="spellStart"/>
      <w:r>
        <w:t>muessen</w:t>
      </w:r>
      <w:proofErr w:type="spellEnd"/>
      <w:r>
        <w:t xml:space="preserve">. Sie haben zwar </w:t>
      </w:r>
      <w:proofErr w:type="spellStart"/>
      <w:r>
        <w:t>warnung</w:t>
      </w:r>
      <w:proofErr w:type="spellEnd"/>
      <w:r>
        <w:t xml:space="preserve"> und </w:t>
      </w:r>
      <w:proofErr w:type="spellStart"/>
      <w:r>
        <w:t>trewung</w:t>
      </w:r>
      <w:proofErr w:type="spellEnd"/>
      <w:r>
        <w:t xml:space="preserve"> </w:t>
      </w:r>
      <w:proofErr w:type="spellStart"/>
      <w:r>
        <w:t>gnueg</w:t>
      </w:r>
      <w:proofErr w:type="spellEnd"/>
      <w:r>
        <w:t xml:space="preserve"> / wann sie es nur </w:t>
      </w:r>
      <w:proofErr w:type="spellStart"/>
      <w:r>
        <w:t>gedaechten</w:t>
      </w:r>
      <w:proofErr w:type="spellEnd"/>
      <w:r>
        <w:t xml:space="preserve"> und </w:t>
      </w:r>
      <w:proofErr w:type="spellStart"/>
      <w:r>
        <w:t>annemen</w:t>
      </w:r>
      <w:proofErr w:type="spellEnd"/>
      <w:r>
        <w:t xml:space="preserve">. Wann sie </w:t>
      </w:r>
      <w:proofErr w:type="spellStart"/>
      <w:r>
        <w:t>sunst</w:t>
      </w:r>
      <w:proofErr w:type="spellEnd"/>
      <w:r>
        <w:t xml:space="preserve"> </w:t>
      </w:r>
      <w:proofErr w:type="spellStart"/>
      <w:r>
        <w:t>kain</w:t>
      </w:r>
      <w:proofErr w:type="spellEnd"/>
      <w:r>
        <w:t xml:space="preserve"> ander </w:t>
      </w:r>
      <w:proofErr w:type="spellStart"/>
      <w:r>
        <w:t>haetten</w:t>
      </w:r>
      <w:proofErr w:type="spellEnd"/>
      <w:r>
        <w:t xml:space="preserve"> / dann den </w:t>
      </w:r>
      <w:proofErr w:type="spellStart"/>
      <w:r>
        <w:t>gefaerlichen</w:t>
      </w:r>
      <w:proofErr w:type="spellEnd"/>
      <w:r>
        <w:t xml:space="preserve"> </w:t>
      </w:r>
      <w:proofErr w:type="spellStart"/>
      <w:r>
        <w:t>Bawrnkrieg</w:t>
      </w:r>
      <w:proofErr w:type="spellEnd"/>
      <w:r>
        <w:t xml:space="preserve"> / </w:t>
      </w:r>
      <w:proofErr w:type="spellStart"/>
      <w:r>
        <w:t>ain</w:t>
      </w:r>
      <w:proofErr w:type="spellEnd"/>
      <w:r>
        <w:t xml:space="preserve"> </w:t>
      </w:r>
      <w:proofErr w:type="spellStart"/>
      <w:r>
        <w:t>sollich</w:t>
      </w:r>
      <w:proofErr w:type="spellEnd"/>
      <w:r>
        <w:t xml:space="preserve"> sorglich </w:t>
      </w:r>
      <w:proofErr w:type="spellStart"/>
      <w:r>
        <w:t>auffrhur</w:t>
      </w:r>
      <w:proofErr w:type="spellEnd"/>
      <w:r>
        <w:t xml:space="preserve"> / in deren Gott </w:t>
      </w:r>
      <w:proofErr w:type="spellStart"/>
      <w:r>
        <w:t>villeicht</w:t>
      </w:r>
      <w:proofErr w:type="spellEnd"/>
      <w:r>
        <w:t xml:space="preserve"> nur in </w:t>
      </w:r>
      <w:proofErr w:type="spellStart"/>
      <w:r>
        <w:t>ain</w:t>
      </w:r>
      <w:proofErr w:type="spellEnd"/>
      <w:r>
        <w:t xml:space="preserve"> </w:t>
      </w:r>
      <w:proofErr w:type="spellStart"/>
      <w:r>
        <w:t>spiegel</w:t>
      </w:r>
      <w:proofErr w:type="spellEnd"/>
      <w:r>
        <w:t xml:space="preserve"> hat sehen lassen / was er zu </w:t>
      </w:r>
      <w:proofErr w:type="spellStart"/>
      <w:r>
        <w:t>letzt</w:t>
      </w:r>
      <w:proofErr w:type="spellEnd"/>
      <w:r>
        <w:t xml:space="preserve"> mit </w:t>
      </w:r>
      <w:proofErr w:type="spellStart"/>
      <w:r>
        <w:t>jnen</w:t>
      </w:r>
      <w:proofErr w:type="spellEnd"/>
      <w:r>
        <w:t xml:space="preserve"> / so sie sich </w:t>
      </w:r>
      <w:proofErr w:type="spellStart"/>
      <w:r>
        <w:t>jhe</w:t>
      </w:r>
      <w:proofErr w:type="spellEnd"/>
      <w:r>
        <w:t xml:space="preserve"> </w:t>
      </w:r>
      <w:proofErr w:type="spellStart"/>
      <w:r>
        <w:t>nit</w:t>
      </w:r>
      <w:proofErr w:type="spellEnd"/>
      <w:r>
        <w:t xml:space="preserve"> bessern / machen will. </w:t>
      </w:r>
    </w:p>
    <w:p w14:paraId="17F1BCF9" w14:textId="77777777" w:rsidR="001B58A6" w:rsidRDefault="001B58A6" w:rsidP="001B58A6">
      <w:pPr>
        <w:pStyle w:val="StandardWeb"/>
      </w:pPr>
      <w:proofErr w:type="spellStart"/>
      <w:r>
        <w:rPr>
          <w:rStyle w:val="Hervorhebung"/>
        </w:rPr>
        <w:t>Bawrnkrieg</w:t>
      </w:r>
      <w:proofErr w:type="spellEnd"/>
      <w:r>
        <w:rPr>
          <w:rStyle w:val="Hervorhebung"/>
        </w:rPr>
        <w:t xml:space="preserve"> ein </w:t>
      </w:r>
      <w:proofErr w:type="spellStart"/>
      <w:r>
        <w:rPr>
          <w:rStyle w:val="Hervorhebung"/>
        </w:rPr>
        <w:t>troung</w:t>
      </w:r>
      <w:proofErr w:type="spellEnd"/>
      <w:r>
        <w:rPr>
          <w:rStyle w:val="Hervorhebung"/>
        </w:rPr>
        <w:t xml:space="preserve"> und </w:t>
      </w:r>
      <w:proofErr w:type="spellStart"/>
      <w:r>
        <w:rPr>
          <w:rStyle w:val="Hervorhebung"/>
        </w:rPr>
        <w:t>warnung</w:t>
      </w:r>
      <w:proofErr w:type="spellEnd"/>
      <w:r>
        <w:rPr>
          <w:rStyle w:val="Hervorhebung"/>
        </w:rPr>
        <w:t xml:space="preserve"> der Fürsten.</w:t>
      </w:r>
      <w:r>
        <w:t xml:space="preserve"> </w:t>
      </w:r>
    </w:p>
    <w:p w14:paraId="2FEB60A5" w14:textId="77777777" w:rsidR="001B58A6" w:rsidRDefault="001B58A6" w:rsidP="001B58A6">
      <w:pPr>
        <w:pStyle w:val="StandardWeb"/>
      </w:pPr>
      <w:proofErr w:type="spellStart"/>
      <w:r>
        <w:t>Wolan</w:t>
      </w:r>
      <w:proofErr w:type="spellEnd"/>
      <w:r>
        <w:t xml:space="preserve"> / es ist </w:t>
      </w:r>
      <w:proofErr w:type="spellStart"/>
      <w:r>
        <w:t>ain</w:t>
      </w:r>
      <w:proofErr w:type="spellEnd"/>
      <w:r>
        <w:t xml:space="preserve"> </w:t>
      </w:r>
      <w:proofErr w:type="spellStart"/>
      <w:r>
        <w:t>erschroecklich</w:t>
      </w:r>
      <w:proofErr w:type="spellEnd"/>
      <w:r>
        <w:t xml:space="preserve"> </w:t>
      </w:r>
      <w:proofErr w:type="spellStart"/>
      <w:r>
        <w:t>unnd</w:t>
      </w:r>
      <w:proofErr w:type="spellEnd"/>
      <w:r>
        <w:t xml:space="preserve"> </w:t>
      </w:r>
      <w:proofErr w:type="spellStart"/>
      <w:r>
        <w:t>gefaerlicher</w:t>
      </w:r>
      <w:proofErr w:type="spellEnd"/>
      <w:r>
        <w:t xml:space="preserve"> krieg gewesen / da Fürsten und Herrn / Adel / </w:t>
      </w:r>
      <w:proofErr w:type="spellStart"/>
      <w:r>
        <w:t>unnd</w:t>
      </w:r>
      <w:proofErr w:type="spellEnd"/>
      <w:r>
        <w:t xml:space="preserve"> </w:t>
      </w:r>
      <w:proofErr w:type="spellStart"/>
      <w:r>
        <w:t>iederman</w:t>
      </w:r>
      <w:proofErr w:type="spellEnd"/>
      <w:r>
        <w:t xml:space="preserve"> </w:t>
      </w:r>
      <w:proofErr w:type="spellStart"/>
      <w:r>
        <w:t>nit</w:t>
      </w:r>
      <w:proofErr w:type="spellEnd"/>
      <w:r>
        <w:t xml:space="preserve"> </w:t>
      </w:r>
      <w:proofErr w:type="spellStart"/>
      <w:r>
        <w:t>wust</w:t>
      </w:r>
      <w:proofErr w:type="spellEnd"/>
      <w:r>
        <w:t xml:space="preserve"> wo </w:t>
      </w:r>
      <w:proofErr w:type="spellStart"/>
      <w:r>
        <w:t>hinauß</w:t>
      </w:r>
      <w:proofErr w:type="spellEnd"/>
      <w:r>
        <w:t xml:space="preserve">. Nachdem es aber </w:t>
      </w:r>
      <w:proofErr w:type="spellStart"/>
      <w:r>
        <w:t>getüst</w:t>
      </w:r>
      <w:proofErr w:type="spellEnd"/>
      <w:r>
        <w:t xml:space="preserve"> / und Gott die </w:t>
      </w:r>
      <w:proofErr w:type="spellStart"/>
      <w:r>
        <w:t>Bawern</w:t>
      </w:r>
      <w:proofErr w:type="spellEnd"/>
      <w:r>
        <w:t xml:space="preserve"> geschlagen (</w:t>
      </w:r>
      <w:proofErr w:type="spellStart"/>
      <w:r>
        <w:t>Got</w:t>
      </w:r>
      <w:proofErr w:type="spellEnd"/>
      <w:r>
        <w:t xml:space="preserve"> gebe das wir und sie </w:t>
      </w:r>
      <w:proofErr w:type="spellStart"/>
      <w:r>
        <w:t>baide</w:t>
      </w:r>
      <w:proofErr w:type="spellEnd"/>
      <w:r>
        <w:t xml:space="preserve"> / das Gott </w:t>
      </w:r>
      <w:proofErr w:type="spellStart"/>
      <w:r>
        <w:t>than</w:t>
      </w:r>
      <w:proofErr w:type="spellEnd"/>
      <w:r>
        <w:t xml:space="preserve"> hab / erkennen) und troffen hat. Was geschicht? Es bleibt gleich nach als vor. Wo sind die / die sich zu </w:t>
      </w:r>
      <w:proofErr w:type="spellStart"/>
      <w:r>
        <w:t>baiden</w:t>
      </w:r>
      <w:proofErr w:type="spellEnd"/>
      <w:r>
        <w:t xml:space="preserve"> </w:t>
      </w:r>
      <w:proofErr w:type="spellStart"/>
      <w:r>
        <w:t>tailen</w:t>
      </w:r>
      <w:proofErr w:type="spellEnd"/>
      <w:r>
        <w:t xml:space="preserve"> </w:t>
      </w:r>
      <w:proofErr w:type="spellStart"/>
      <w:r>
        <w:t>darab</w:t>
      </w:r>
      <w:proofErr w:type="spellEnd"/>
      <w:r>
        <w:t xml:space="preserve"> besseren / </w:t>
      </w:r>
      <w:proofErr w:type="spellStart"/>
      <w:r>
        <w:t>jr</w:t>
      </w:r>
      <w:proofErr w:type="spellEnd"/>
      <w:r>
        <w:t xml:space="preserve"> </w:t>
      </w:r>
      <w:proofErr w:type="spellStart"/>
      <w:r>
        <w:t>sindt</w:t>
      </w:r>
      <w:proofErr w:type="spellEnd"/>
      <w:r>
        <w:t xml:space="preserve"> </w:t>
      </w:r>
      <w:proofErr w:type="spellStart"/>
      <w:r>
        <w:t>warlich</w:t>
      </w:r>
      <w:proofErr w:type="spellEnd"/>
      <w:r>
        <w:t xml:space="preserve"> gar wenig Fürsten </w:t>
      </w:r>
      <w:proofErr w:type="spellStart"/>
      <w:r>
        <w:t>unnd</w:t>
      </w:r>
      <w:proofErr w:type="spellEnd"/>
      <w:r>
        <w:t xml:space="preserve"> Herrn / Bischoff und </w:t>
      </w:r>
      <w:proofErr w:type="spellStart"/>
      <w:r>
        <w:t>aept</w:t>
      </w:r>
      <w:proofErr w:type="spellEnd"/>
      <w:r>
        <w:t xml:space="preserve"> / </w:t>
      </w:r>
      <w:proofErr w:type="spellStart"/>
      <w:r>
        <w:t>unnd</w:t>
      </w:r>
      <w:proofErr w:type="spellEnd"/>
      <w:r>
        <w:t xml:space="preserve"> gar nach der ganz Adel / und alle </w:t>
      </w:r>
      <w:proofErr w:type="spellStart"/>
      <w:r>
        <w:t>Oberkait</w:t>
      </w:r>
      <w:proofErr w:type="spellEnd"/>
      <w:r>
        <w:t xml:space="preserve"> / Leben gleich im </w:t>
      </w:r>
      <w:proofErr w:type="spellStart"/>
      <w:r>
        <w:t>sauß</w:t>
      </w:r>
      <w:proofErr w:type="spellEnd"/>
      <w:r>
        <w:t xml:space="preserve"> / Hagen / Jagen / Huren / Spielen / Fressen / </w:t>
      </w:r>
      <w:proofErr w:type="spellStart"/>
      <w:r>
        <w:t>Sauffen</w:t>
      </w:r>
      <w:proofErr w:type="spellEnd"/>
      <w:r>
        <w:t xml:space="preserve"> / von </w:t>
      </w:r>
      <w:proofErr w:type="spellStart"/>
      <w:r>
        <w:t>ainer</w:t>
      </w:r>
      <w:proofErr w:type="spellEnd"/>
      <w:r>
        <w:t xml:space="preserve"> </w:t>
      </w:r>
      <w:proofErr w:type="spellStart"/>
      <w:r>
        <w:t>mitternacht</w:t>
      </w:r>
      <w:proofErr w:type="spellEnd"/>
      <w:r>
        <w:t xml:space="preserve"> zu andern. Da ist </w:t>
      </w:r>
      <w:proofErr w:type="spellStart"/>
      <w:r>
        <w:t>kain</w:t>
      </w:r>
      <w:proofErr w:type="spellEnd"/>
      <w:r>
        <w:t xml:space="preserve"> </w:t>
      </w:r>
      <w:proofErr w:type="spellStart"/>
      <w:r>
        <w:t>hinder</w:t>
      </w:r>
      <w:proofErr w:type="spellEnd"/>
      <w:r>
        <w:t xml:space="preserve"> sich sehen noch </w:t>
      </w:r>
      <w:proofErr w:type="spellStart"/>
      <w:r>
        <w:t>auffhoerens</w:t>
      </w:r>
      <w:proofErr w:type="spellEnd"/>
      <w:r>
        <w:t xml:space="preserve">. </w:t>
      </w:r>
    </w:p>
    <w:p w14:paraId="73E758A7" w14:textId="77777777" w:rsidR="001B58A6" w:rsidRDefault="001B58A6" w:rsidP="001B58A6">
      <w:pPr>
        <w:pStyle w:val="StandardWeb"/>
      </w:pPr>
      <w:r>
        <w:t xml:space="preserve">Also ist auch der </w:t>
      </w:r>
      <w:proofErr w:type="spellStart"/>
      <w:r>
        <w:t>Bawer</w:t>
      </w:r>
      <w:proofErr w:type="spellEnd"/>
      <w:r>
        <w:t xml:space="preserve"> und </w:t>
      </w:r>
      <w:proofErr w:type="spellStart"/>
      <w:r>
        <w:t>gemain</w:t>
      </w:r>
      <w:proofErr w:type="spellEnd"/>
      <w:r>
        <w:t xml:space="preserve"> Man / die habens der </w:t>
      </w:r>
      <w:proofErr w:type="spellStart"/>
      <w:r>
        <w:t>oeberkait</w:t>
      </w:r>
      <w:proofErr w:type="spellEnd"/>
      <w:r>
        <w:t xml:space="preserve"> (dann wann der Abt </w:t>
      </w:r>
      <w:proofErr w:type="spellStart"/>
      <w:r>
        <w:t>würffel</w:t>
      </w:r>
      <w:proofErr w:type="spellEnd"/>
      <w:r>
        <w:t xml:space="preserve"> legt / </w:t>
      </w:r>
      <w:proofErr w:type="spellStart"/>
      <w:r>
        <w:t>spilet</w:t>
      </w:r>
      <w:proofErr w:type="spellEnd"/>
      <w:r>
        <w:t xml:space="preserve"> das Covent) </w:t>
      </w:r>
      <w:proofErr w:type="spellStart"/>
      <w:r>
        <w:t>abgelernet</w:t>
      </w:r>
      <w:proofErr w:type="spellEnd"/>
      <w:r>
        <w:t xml:space="preserve"> / bei denen ist eben </w:t>
      </w:r>
      <w:proofErr w:type="spellStart"/>
      <w:r>
        <w:t>gleichwol</w:t>
      </w:r>
      <w:proofErr w:type="spellEnd"/>
      <w:r>
        <w:t xml:space="preserve"> </w:t>
      </w:r>
      <w:proofErr w:type="spellStart"/>
      <w:r>
        <w:t>kain</w:t>
      </w:r>
      <w:proofErr w:type="spellEnd"/>
      <w:r>
        <w:t xml:space="preserve"> </w:t>
      </w:r>
      <w:proofErr w:type="spellStart"/>
      <w:r>
        <w:t>trew</w:t>
      </w:r>
      <w:proofErr w:type="spellEnd"/>
      <w:r>
        <w:t xml:space="preserve"> / liebe / </w:t>
      </w:r>
      <w:proofErr w:type="spellStart"/>
      <w:r>
        <w:t>odder</w:t>
      </w:r>
      <w:proofErr w:type="spellEnd"/>
      <w:r>
        <w:t xml:space="preserve"> </w:t>
      </w:r>
      <w:proofErr w:type="spellStart"/>
      <w:r>
        <w:t>bilichait</w:t>
      </w:r>
      <w:proofErr w:type="spellEnd"/>
      <w:r>
        <w:t xml:space="preserve"> / Welcher </w:t>
      </w:r>
      <w:proofErr w:type="spellStart"/>
      <w:r>
        <w:t>baß</w:t>
      </w:r>
      <w:proofErr w:type="spellEnd"/>
      <w:r>
        <w:t xml:space="preserve"> mag / thue </w:t>
      </w:r>
      <w:proofErr w:type="spellStart"/>
      <w:r>
        <w:t>baß</w:t>
      </w:r>
      <w:proofErr w:type="spellEnd"/>
      <w:r>
        <w:t xml:space="preserve">. Sie haben </w:t>
      </w:r>
      <w:proofErr w:type="spellStart"/>
      <w:r>
        <w:t>ainen</w:t>
      </w:r>
      <w:proofErr w:type="spellEnd"/>
      <w:r>
        <w:t xml:space="preserve"> </w:t>
      </w:r>
      <w:proofErr w:type="spellStart"/>
      <w:r>
        <w:t>Bundt</w:t>
      </w:r>
      <w:proofErr w:type="spellEnd"/>
      <w:r>
        <w:t xml:space="preserve"> mit der Hellen und Todt gemacht / sagen / Wir </w:t>
      </w:r>
      <w:proofErr w:type="spellStart"/>
      <w:r>
        <w:t>woellen</w:t>
      </w:r>
      <w:proofErr w:type="spellEnd"/>
      <w:r>
        <w:t xml:space="preserve"> fressen und </w:t>
      </w:r>
      <w:proofErr w:type="spellStart"/>
      <w:r>
        <w:t>sauffen</w:t>
      </w:r>
      <w:proofErr w:type="spellEnd"/>
      <w:r>
        <w:t xml:space="preserve"> / und thun was uns </w:t>
      </w:r>
      <w:proofErr w:type="spellStart"/>
      <w:r>
        <w:t>gelust</w:t>
      </w:r>
      <w:proofErr w:type="spellEnd"/>
      <w:r>
        <w:t xml:space="preserve"> / tag und </w:t>
      </w:r>
      <w:proofErr w:type="spellStart"/>
      <w:r>
        <w:t>nacht</w:t>
      </w:r>
      <w:proofErr w:type="spellEnd"/>
      <w:r>
        <w:t xml:space="preserve"> / </w:t>
      </w:r>
      <w:proofErr w:type="spellStart"/>
      <w:r>
        <w:t>villeicht</w:t>
      </w:r>
      <w:proofErr w:type="spellEnd"/>
      <w:r>
        <w:t xml:space="preserve"> sterben wir morgen / und </w:t>
      </w:r>
      <w:proofErr w:type="spellStart"/>
      <w:r>
        <w:t>kompt</w:t>
      </w:r>
      <w:proofErr w:type="spellEnd"/>
      <w:r>
        <w:t xml:space="preserve"> deren ding / die der Pfaff sagt / </w:t>
      </w:r>
      <w:proofErr w:type="spellStart"/>
      <w:r>
        <w:t>kains</w:t>
      </w:r>
      <w:proofErr w:type="spellEnd"/>
      <w:r>
        <w:t xml:space="preserve"> über uns. Haben also </w:t>
      </w:r>
      <w:proofErr w:type="spellStart"/>
      <w:r>
        <w:t>ohrn</w:t>
      </w:r>
      <w:proofErr w:type="spellEnd"/>
      <w:r>
        <w:t xml:space="preserve"> und </w:t>
      </w:r>
      <w:proofErr w:type="spellStart"/>
      <w:r>
        <w:t>hoeren</w:t>
      </w:r>
      <w:proofErr w:type="spellEnd"/>
      <w:r>
        <w:t xml:space="preserve"> </w:t>
      </w:r>
      <w:proofErr w:type="spellStart"/>
      <w:r>
        <w:t>nit</w:t>
      </w:r>
      <w:proofErr w:type="spellEnd"/>
      <w:r>
        <w:t xml:space="preserve"> / Augen und sehen </w:t>
      </w:r>
      <w:proofErr w:type="spellStart"/>
      <w:r>
        <w:t>nit</w:t>
      </w:r>
      <w:proofErr w:type="spellEnd"/>
      <w:r>
        <w:t xml:space="preserve"> / und </w:t>
      </w:r>
      <w:proofErr w:type="spellStart"/>
      <w:r>
        <w:t>ain</w:t>
      </w:r>
      <w:proofErr w:type="spellEnd"/>
      <w:r>
        <w:t xml:space="preserve"> verstockt </w:t>
      </w:r>
      <w:proofErr w:type="spellStart"/>
      <w:r>
        <w:t>hertz</w:t>
      </w:r>
      <w:proofErr w:type="spellEnd"/>
      <w:r>
        <w:t xml:space="preserve"> ihr </w:t>
      </w:r>
      <w:proofErr w:type="spellStart"/>
      <w:r>
        <w:t>mer</w:t>
      </w:r>
      <w:proofErr w:type="spellEnd"/>
      <w:r>
        <w:t xml:space="preserve"> man sagt und schreit / </w:t>
      </w:r>
      <w:proofErr w:type="spellStart"/>
      <w:r>
        <w:t>ihe</w:t>
      </w:r>
      <w:proofErr w:type="spellEnd"/>
      <w:r>
        <w:t xml:space="preserve"> minder man thut / Man sagt </w:t>
      </w:r>
      <w:proofErr w:type="spellStart"/>
      <w:r>
        <w:t>jn</w:t>
      </w:r>
      <w:proofErr w:type="spellEnd"/>
      <w:r>
        <w:t xml:space="preserve"> </w:t>
      </w:r>
      <w:proofErr w:type="spellStart"/>
      <w:r>
        <w:t>weyß</w:t>
      </w:r>
      <w:proofErr w:type="spellEnd"/>
      <w:r>
        <w:t xml:space="preserve"> / so sagen sie </w:t>
      </w:r>
      <w:proofErr w:type="spellStart"/>
      <w:r>
        <w:t>schwartz</w:t>
      </w:r>
      <w:proofErr w:type="spellEnd"/>
      <w:r>
        <w:t xml:space="preserve">. Man redet </w:t>
      </w:r>
      <w:proofErr w:type="spellStart"/>
      <w:r>
        <w:t>unnd</w:t>
      </w:r>
      <w:proofErr w:type="spellEnd"/>
      <w:r>
        <w:t xml:space="preserve"> Predigt von </w:t>
      </w:r>
      <w:proofErr w:type="spellStart"/>
      <w:r>
        <w:t>urtail</w:t>
      </w:r>
      <w:proofErr w:type="spellEnd"/>
      <w:r>
        <w:t xml:space="preserve"> und </w:t>
      </w:r>
      <w:proofErr w:type="spellStart"/>
      <w:r>
        <w:t>zorn</w:t>
      </w:r>
      <w:proofErr w:type="spellEnd"/>
      <w:r>
        <w:t xml:space="preserve"> Gottes / so sprechen sie / Ja lieber </w:t>
      </w:r>
      <w:proofErr w:type="spellStart"/>
      <w:r>
        <w:t>th</w:t>
      </w:r>
      <w:proofErr w:type="spellEnd"/>
      <w:r>
        <w:t xml:space="preserve"> gemach mit der </w:t>
      </w:r>
      <w:proofErr w:type="spellStart"/>
      <w:r>
        <w:t>gaiß</w:t>
      </w:r>
      <w:proofErr w:type="spellEnd"/>
      <w:r>
        <w:t xml:space="preserve"> zum </w:t>
      </w:r>
      <w:proofErr w:type="spellStart"/>
      <w:r>
        <w:t>Marckt</w:t>
      </w:r>
      <w:proofErr w:type="spellEnd"/>
      <w:r>
        <w:t xml:space="preserve"> / der </w:t>
      </w:r>
      <w:proofErr w:type="spellStart"/>
      <w:r>
        <w:t>Teüffel</w:t>
      </w:r>
      <w:proofErr w:type="spellEnd"/>
      <w:r>
        <w:t xml:space="preserve"> ist </w:t>
      </w:r>
      <w:proofErr w:type="spellStart"/>
      <w:r>
        <w:t>nit</w:t>
      </w:r>
      <w:proofErr w:type="spellEnd"/>
      <w:r>
        <w:t xml:space="preserve"> so </w:t>
      </w:r>
      <w:proofErr w:type="spellStart"/>
      <w:r>
        <w:t>schwartz</w:t>
      </w:r>
      <w:proofErr w:type="spellEnd"/>
      <w:r>
        <w:t xml:space="preserve"> als man </w:t>
      </w:r>
      <w:proofErr w:type="spellStart"/>
      <w:r>
        <w:t>jn</w:t>
      </w:r>
      <w:proofErr w:type="spellEnd"/>
      <w:r>
        <w:t xml:space="preserve"> malet. Sagt uns vom Fried / vom zechen / fressen / </w:t>
      </w:r>
      <w:proofErr w:type="spellStart"/>
      <w:r>
        <w:t>sauffen</w:t>
      </w:r>
      <w:proofErr w:type="spellEnd"/>
      <w:r>
        <w:t xml:space="preserve"> / haben / </w:t>
      </w:r>
      <w:proofErr w:type="spellStart"/>
      <w:r>
        <w:t>iagen</w:t>
      </w:r>
      <w:proofErr w:type="spellEnd"/>
      <w:r>
        <w:t xml:space="preserve"> / spielen / huren / etc. so </w:t>
      </w:r>
      <w:proofErr w:type="spellStart"/>
      <w:r>
        <w:t>würstu</w:t>
      </w:r>
      <w:proofErr w:type="spellEnd"/>
      <w:r>
        <w:t xml:space="preserve"> uns </w:t>
      </w:r>
      <w:proofErr w:type="spellStart"/>
      <w:r>
        <w:t>ain</w:t>
      </w:r>
      <w:proofErr w:type="spellEnd"/>
      <w:r>
        <w:t xml:space="preserve"> guter Prediger sein. </w:t>
      </w:r>
    </w:p>
    <w:p w14:paraId="0D410026" w14:textId="77777777" w:rsidR="001B58A6" w:rsidRDefault="001B58A6" w:rsidP="001B58A6">
      <w:pPr>
        <w:pStyle w:val="StandardWeb"/>
      </w:pPr>
      <w:r>
        <w:t xml:space="preserve">Es ist aber alles </w:t>
      </w:r>
      <w:proofErr w:type="spellStart"/>
      <w:r>
        <w:t>umb</w:t>
      </w:r>
      <w:proofErr w:type="spellEnd"/>
      <w:r>
        <w:t xml:space="preserve"> sonst bei </w:t>
      </w:r>
      <w:proofErr w:type="spellStart"/>
      <w:r>
        <w:t>disem</w:t>
      </w:r>
      <w:proofErr w:type="spellEnd"/>
      <w:r>
        <w:t xml:space="preserve"> </w:t>
      </w:r>
      <w:proofErr w:type="spellStart"/>
      <w:r>
        <w:t>volck</w:t>
      </w:r>
      <w:proofErr w:type="spellEnd"/>
      <w:r>
        <w:t xml:space="preserve"> / es hat </w:t>
      </w:r>
      <w:proofErr w:type="spellStart"/>
      <w:r>
        <w:t>kainer</w:t>
      </w:r>
      <w:proofErr w:type="spellEnd"/>
      <w:r>
        <w:t xml:space="preserve"> </w:t>
      </w:r>
      <w:proofErr w:type="spellStart"/>
      <w:r>
        <w:t>kain</w:t>
      </w:r>
      <w:proofErr w:type="spellEnd"/>
      <w:r>
        <w:t xml:space="preserve"> mit </w:t>
      </w:r>
      <w:proofErr w:type="spellStart"/>
      <w:r>
        <w:t>leyden</w:t>
      </w:r>
      <w:proofErr w:type="spellEnd"/>
      <w:r>
        <w:t xml:space="preserve"> / noch </w:t>
      </w:r>
      <w:proofErr w:type="spellStart"/>
      <w:r>
        <w:t>barmhertzigkait</w:t>
      </w:r>
      <w:proofErr w:type="spellEnd"/>
      <w:r>
        <w:t xml:space="preserve"> mit dem andern / gehet eben wie der Prophet Amos in 6. </w:t>
      </w:r>
      <w:proofErr w:type="spellStart"/>
      <w:r>
        <w:t>Capit</w:t>
      </w:r>
      <w:proofErr w:type="spellEnd"/>
      <w:r>
        <w:t xml:space="preserve">. sagt / Ihr sind zum </w:t>
      </w:r>
      <w:proofErr w:type="spellStart"/>
      <w:r>
        <w:t>boesen</w:t>
      </w:r>
      <w:proofErr w:type="spellEnd"/>
      <w:r>
        <w:t xml:space="preserve"> tag </w:t>
      </w:r>
      <w:proofErr w:type="spellStart"/>
      <w:r>
        <w:t>geschreint</w:t>
      </w:r>
      <w:proofErr w:type="spellEnd"/>
      <w:r>
        <w:t xml:space="preserve"> / [Verderbt </w:t>
      </w:r>
      <w:proofErr w:type="spellStart"/>
      <w:r>
        <w:t>baede</w:t>
      </w:r>
      <w:proofErr w:type="spellEnd"/>
      <w:r>
        <w:t xml:space="preserve"> </w:t>
      </w:r>
      <w:proofErr w:type="spellStart"/>
      <w:r>
        <w:t>underthan</w:t>
      </w:r>
      <w:proofErr w:type="spellEnd"/>
      <w:r>
        <w:t xml:space="preserve"> und </w:t>
      </w:r>
      <w:proofErr w:type="spellStart"/>
      <w:r>
        <w:t>oebern</w:t>
      </w:r>
      <w:proofErr w:type="spellEnd"/>
      <w:r>
        <w:t xml:space="preserve">./ Ja </w:t>
      </w:r>
      <w:proofErr w:type="spellStart"/>
      <w:r>
        <w:t>jr</w:t>
      </w:r>
      <w:proofErr w:type="spellEnd"/>
      <w:r>
        <w:t xml:space="preserve"> / die </w:t>
      </w:r>
      <w:proofErr w:type="spellStart"/>
      <w:r>
        <w:t>jr</w:t>
      </w:r>
      <w:proofErr w:type="spellEnd"/>
      <w:r>
        <w:t xml:space="preserve"> in dem </w:t>
      </w:r>
      <w:proofErr w:type="spellStart"/>
      <w:r>
        <w:t>stul</w:t>
      </w:r>
      <w:proofErr w:type="spellEnd"/>
      <w:r>
        <w:t xml:space="preserve"> des </w:t>
      </w:r>
      <w:proofErr w:type="spellStart"/>
      <w:r>
        <w:t>frevels</w:t>
      </w:r>
      <w:proofErr w:type="spellEnd"/>
      <w:r>
        <w:t xml:space="preserve"> sitzend / </w:t>
      </w:r>
      <w:proofErr w:type="spellStart"/>
      <w:r>
        <w:t>Ir</w:t>
      </w:r>
      <w:proofErr w:type="spellEnd"/>
      <w:r>
        <w:t xml:space="preserve"> </w:t>
      </w:r>
      <w:proofErr w:type="spellStart"/>
      <w:r>
        <w:t>ligendt</w:t>
      </w:r>
      <w:proofErr w:type="spellEnd"/>
      <w:r>
        <w:t xml:space="preserve"> </w:t>
      </w:r>
      <w:proofErr w:type="spellStart"/>
      <w:r>
        <w:t>auff</w:t>
      </w:r>
      <w:proofErr w:type="spellEnd"/>
      <w:r>
        <w:t xml:space="preserve"> </w:t>
      </w:r>
      <w:proofErr w:type="spellStart"/>
      <w:r>
        <w:t>Helffen</w:t>
      </w:r>
      <w:proofErr w:type="spellEnd"/>
      <w:r>
        <w:t xml:space="preserve"> </w:t>
      </w:r>
      <w:proofErr w:type="spellStart"/>
      <w:r>
        <w:t>baeinen</w:t>
      </w:r>
      <w:proofErr w:type="spellEnd"/>
      <w:r>
        <w:t xml:space="preserve"> </w:t>
      </w:r>
      <w:proofErr w:type="spellStart"/>
      <w:r>
        <w:t>bettlin</w:t>
      </w:r>
      <w:proofErr w:type="spellEnd"/>
      <w:r>
        <w:t xml:space="preserve"> / und </w:t>
      </w:r>
      <w:proofErr w:type="spellStart"/>
      <w:r>
        <w:t>mutwillen</w:t>
      </w:r>
      <w:proofErr w:type="spellEnd"/>
      <w:r>
        <w:t xml:space="preserve"> </w:t>
      </w:r>
      <w:proofErr w:type="spellStart"/>
      <w:r>
        <w:t>auff</w:t>
      </w:r>
      <w:proofErr w:type="spellEnd"/>
      <w:r>
        <w:t xml:space="preserve"> </w:t>
      </w:r>
      <w:proofErr w:type="spellStart"/>
      <w:r>
        <w:t>ewern</w:t>
      </w:r>
      <w:proofErr w:type="spellEnd"/>
      <w:r>
        <w:t xml:space="preserve"> </w:t>
      </w:r>
      <w:proofErr w:type="spellStart"/>
      <w:r>
        <w:t>pfülwen</w:t>
      </w:r>
      <w:proofErr w:type="spellEnd"/>
      <w:r>
        <w:t xml:space="preserve"> / die besten </w:t>
      </w:r>
      <w:proofErr w:type="spellStart"/>
      <w:r>
        <w:t>Laemmer</w:t>
      </w:r>
      <w:proofErr w:type="spellEnd"/>
      <w:r>
        <w:t xml:space="preserve"> von der </w:t>
      </w:r>
      <w:proofErr w:type="spellStart"/>
      <w:r>
        <w:t>herd</w:t>
      </w:r>
      <w:proofErr w:type="spellEnd"/>
      <w:r>
        <w:t xml:space="preserve"> essend </w:t>
      </w:r>
      <w:proofErr w:type="spellStart"/>
      <w:r>
        <w:t>jr</w:t>
      </w:r>
      <w:proofErr w:type="spellEnd"/>
      <w:r>
        <w:t xml:space="preserve"> / und suchen euch aus die </w:t>
      </w:r>
      <w:proofErr w:type="spellStart"/>
      <w:r>
        <w:t>gemaesten</w:t>
      </w:r>
      <w:proofErr w:type="spellEnd"/>
      <w:r>
        <w:t xml:space="preserve"> </w:t>
      </w:r>
      <w:proofErr w:type="spellStart"/>
      <w:r>
        <w:t>Kaelber</w:t>
      </w:r>
      <w:proofErr w:type="spellEnd"/>
      <w:r>
        <w:t xml:space="preserve"> / </w:t>
      </w:r>
      <w:proofErr w:type="spellStart"/>
      <w:r>
        <w:t>Jr</w:t>
      </w:r>
      <w:proofErr w:type="spellEnd"/>
      <w:r>
        <w:t xml:space="preserve"> singend zu der </w:t>
      </w:r>
      <w:proofErr w:type="spellStart"/>
      <w:r>
        <w:t>Lautten</w:t>
      </w:r>
      <w:proofErr w:type="spellEnd"/>
      <w:r>
        <w:t xml:space="preserve"> / Den wein </w:t>
      </w:r>
      <w:proofErr w:type="spellStart"/>
      <w:r>
        <w:t>trinckend</w:t>
      </w:r>
      <w:proofErr w:type="spellEnd"/>
      <w:r>
        <w:t xml:space="preserve"> </w:t>
      </w:r>
      <w:proofErr w:type="spellStart"/>
      <w:r>
        <w:t>jr</w:t>
      </w:r>
      <w:proofErr w:type="spellEnd"/>
      <w:r>
        <w:t xml:space="preserve"> aus schalen / Mit dem besten Oel salben </w:t>
      </w:r>
      <w:proofErr w:type="spellStart"/>
      <w:r>
        <w:t>jr</w:t>
      </w:r>
      <w:proofErr w:type="spellEnd"/>
      <w:r>
        <w:t xml:space="preserve"> euch / </w:t>
      </w:r>
      <w:proofErr w:type="spellStart"/>
      <w:r>
        <w:t>Niemant</w:t>
      </w:r>
      <w:proofErr w:type="spellEnd"/>
      <w:r>
        <w:t xml:space="preserve"> aber ist der sich des </w:t>
      </w:r>
      <w:proofErr w:type="spellStart"/>
      <w:r>
        <w:t>schadens</w:t>
      </w:r>
      <w:proofErr w:type="spellEnd"/>
      <w:r>
        <w:t xml:space="preserve"> Joseph </w:t>
      </w:r>
      <w:proofErr w:type="spellStart"/>
      <w:r>
        <w:t>bekummere</w:t>
      </w:r>
      <w:proofErr w:type="spellEnd"/>
      <w:r>
        <w:t xml:space="preserve">. </w:t>
      </w:r>
      <w:proofErr w:type="spellStart"/>
      <w:r>
        <w:t>Darumb</w:t>
      </w:r>
      <w:proofErr w:type="spellEnd"/>
      <w:r>
        <w:t xml:space="preserve"> werdet </w:t>
      </w:r>
      <w:proofErr w:type="spellStart"/>
      <w:r>
        <w:t>jr</w:t>
      </w:r>
      <w:proofErr w:type="spellEnd"/>
      <w:r>
        <w:t xml:space="preserve"> </w:t>
      </w:r>
      <w:proofErr w:type="spellStart"/>
      <w:r>
        <w:t>under</w:t>
      </w:r>
      <w:proofErr w:type="spellEnd"/>
      <w:r>
        <w:t xml:space="preserve"> den </w:t>
      </w:r>
      <w:proofErr w:type="spellStart"/>
      <w:r>
        <w:t>gefangnen</w:t>
      </w:r>
      <w:proofErr w:type="spellEnd"/>
      <w:r>
        <w:t xml:space="preserve"> die ersten sein / das den mutwilligen und </w:t>
      </w:r>
      <w:proofErr w:type="spellStart"/>
      <w:r>
        <w:t>geyllen</w:t>
      </w:r>
      <w:proofErr w:type="spellEnd"/>
      <w:r>
        <w:t xml:space="preserve"> / </w:t>
      </w:r>
      <w:proofErr w:type="spellStart"/>
      <w:r>
        <w:t>jr</w:t>
      </w:r>
      <w:proofErr w:type="spellEnd"/>
      <w:r>
        <w:t xml:space="preserve"> brassen und </w:t>
      </w:r>
      <w:proofErr w:type="spellStart"/>
      <w:r>
        <w:t>sauffen</w:t>
      </w:r>
      <w:proofErr w:type="spellEnd"/>
      <w:r>
        <w:t xml:space="preserve"> / gelegt werd. </w:t>
      </w:r>
    </w:p>
    <w:p w14:paraId="11AF607D" w14:textId="77777777" w:rsidR="001B58A6" w:rsidRDefault="001B58A6" w:rsidP="001B58A6">
      <w:pPr>
        <w:pStyle w:val="StandardWeb"/>
      </w:pPr>
      <w:r>
        <w:t xml:space="preserve">Weil nu unrecht </w:t>
      </w:r>
      <w:proofErr w:type="spellStart"/>
      <w:r>
        <w:t>zuthun</w:t>
      </w:r>
      <w:proofErr w:type="spellEnd"/>
      <w:r>
        <w:t xml:space="preserve"> / und mit </w:t>
      </w:r>
      <w:proofErr w:type="spellStart"/>
      <w:r>
        <w:t>gewalt</w:t>
      </w:r>
      <w:proofErr w:type="spellEnd"/>
      <w:r>
        <w:t xml:space="preserve"> </w:t>
      </w:r>
      <w:proofErr w:type="spellStart"/>
      <w:r>
        <w:t>faren</w:t>
      </w:r>
      <w:proofErr w:type="spellEnd"/>
      <w:r>
        <w:t xml:space="preserve"> / niemands schaden sich bekümmern oder erbarmen / bei </w:t>
      </w:r>
      <w:proofErr w:type="spellStart"/>
      <w:r>
        <w:t>iederman</w:t>
      </w:r>
      <w:proofErr w:type="spellEnd"/>
      <w:r>
        <w:t xml:space="preserve"> in brauch kommen ist / </w:t>
      </w:r>
      <w:proofErr w:type="spellStart"/>
      <w:r>
        <w:t>doerffen</w:t>
      </w:r>
      <w:proofErr w:type="spellEnd"/>
      <w:r>
        <w:t xml:space="preserve"> wir </w:t>
      </w:r>
      <w:proofErr w:type="spellStart"/>
      <w:r>
        <w:t>kains</w:t>
      </w:r>
      <w:proofErr w:type="spellEnd"/>
      <w:r>
        <w:t xml:space="preserve"> </w:t>
      </w:r>
      <w:proofErr w:type="spellStart"/>
      <w:r>
        <w:t>dings</w:t>
      </w:r>
      <w:proofErr w:type="spellEnd"/>
      <w:r>
        <w:t xml:space="preserve"> sicherer und gewisser erwarten / dann </w:t>
      </w:r>
      <w:proofErr w:type="spellStart"/>
      <w:r>
        <w:t>ainer</w:t>
      </w:r>
      <w:proofErr w:type="spellEnd"/>
      <w:r>
        <w:t xml:space="preserve"> solchen </w:t>
      </w:r>
      <w:proofErr w:type="spellStart"/>
      <w:r>
        <w:t>gefaengnuß</w:t>
      </w:r>
      <w:proofErr w:type="spellEnd"/>
      <w:r>
        <w:t xml:space="preserve"> / davon hie der Herr durch den Propheten </w:t>
      </w:r>
      <w:proofErr w:type="spellStart"/>
      <w:r>
        <w:t>redt</w:t>
      </w:r>
      <w:proofErr w:type="spellEnd"/>
      <w:r>
        <w:t xml:space="preserve"> / Gott schicke es zum besten / </w:t>
      </w:r>
      <w:proofErr w:type="spellStart"/>
      <w:r>
        <w:t>unnd</w:t>
      </w:r>
      <w:proofErr w:type="spellEnd"/>
      <w:r>
        <w:t xml:space="preserve"> </w:t>
      </w:r>
      <w:proofErr w:type="spellStart"/>
      <w:r>
        <w:t>beware</w:t>
      </w:r>
      <w:proofErr w:type="spellEnd"/>
      <w:r>
        <w:t xml:space="preserve"> uns in seiner </w:t>
      </w:r>
      <w:proofErr w:type="spellStart"/>
      <w:r>
        <w:t>forcht</w:t>
      </w:r>
      <w:proofErr w:type="spellEnd"/>
      <w:r>
        <w:t xml:space="preserve">. Damit wir </w:t>
      </w:r>
      <w:proofErr w:type="spellStart"/>
      <w:r>
        <w:t>nit</w:t>
      </w:r>
      <w:proofErr w:type="spellEnd"/>
      <w:r>
        <w:t xml:space="preserve"> zu weit aber der </w:t>
      </w:r>
      <w:proofErr w:type="spellStart"/>
      <w:r>
        <w:t>ban</w:t>
      </w:r>
      <w:proofErr w:type="spellEnd"/>
      <w:r>
        <w:t xml:space="preserve"> gangen / sonder wider zum Text kommen / Sehen wir hie / das David solch </w:t>
      </w:r>
      <w:proofErr w:type="spellStart"/>
      <w:r>
        <w:t>faullentzen</w:t>
      </w:r>
      <w:proofErr w:type="spellEnd"/>
      <w:r>
        <w:t xml:space="preserve"> / und biß in tag hinein zu leben / </w:t>
      </w:r>
      <w:proofErr w:type="spellStart"/>
      <w:r>
        <w:t>nit</w:t>
      </w:r>
      <w:proofErr w:type="spellEnd"/>
      <w:r>
        <w:t xml:space="preserve"> nur </w:t>
      </w:r>
      <w:proofErr w:type="spellStart"/>
      <w:r>
        <w:t>ain</w:t>
      </w:r>
      <w:proofErr w:type="spellEnd"/>
      <w:r>
        <w:t xml:space="preserve"> mal </w:t>
      </w:r>
      <w:proofErr w:type="spellStart"/>
      <w:r>
        <w:t>ode</w:t>
      </w:r>
      <w:proofErr w:type="spellEnd"/>
      <w:r>
        <w:t xml:space="preserve"> </w:t>
      </w:r>
      <w:proofErr w:type="spellStart"/>
      <w:r>
        <w:t>rzwai</w:t>
      </w:r>
      <w:proofErr w:type="spellEnd"/>
      <w:r>
        <w:t xml:space="preserve"> / sonder </w:t>
      </w:r>
      <w:proofErr w:type="spellStart"/>
      <w:r>
        <w:t>offt</w:t>
      </w:r>
      <w:proofErr w:type="spellEnd"/>
      <w:r>
        <w:t xml:space="preserve"> / wie es die unsern / für und für on </w:t>
      </w:r>
      <w:proofErr w:type="spellStart"/>
      <w:r>
        <w:t>auffhoeren</w:t>
      </w:r>
      <w:proofErr w:type="spellEnd"/>
      <w:r>
        <w:t xml:space="preserve"> thun / getrieben. </w:t>
      </w:r>
    </w:p>
    <w:p w14:paraId="1015551C" w14:textId="77777777" w:rsidR="001B58A6" w:rsidRDefault="001B58A6" w:rsidP="001B58A6">
      <w:pPr>
        <w:pStyle w:val="StandardWeb"/>
      </w:pPr>
      <w:r>
        <w:rPr>
          <w:rStyle w:val="Fett"/>
          <w:rFonts w:eastAsiaTheme="majorEastAsia"/>
        </w:rPr>
        <w:t xml:space="preserve">Und es begab sich </w:t>
      </w:r>
      <w:proofErr w:type="spellStart"/>
      <w:r>
        <w:rPr>
          <w:rStyle w:val="Fett"/>
          <w:rFonts w:eastAsiaTheme="majorEastAsia"/>
        </w:rPr>
        <w:t>aines</w:t>
      </w:r>
      <w:proofErr w:type="spellEnd"/>
      <w:r>
        <w:rPr>
          <w:rStyle w:val="Fett"/>
          <w:rFonts w:eastAsiaTheme="majorEastAsia"/>
        </w:rPr>
        <w:t xml:space="preserve"> </w:t>
      </w:r>
      <w:proofErr w:type="spellStart"/>
      <w:r>
        <w:rPr>
          <w:rStyle w:val="Fett"/>
          <w:rFonts w:eastAsiaTheme="majorEastAsia"/>
        </w:rPr>
        <w:t>tages</w:t>
      </w:r>
      <w:proofErr w:type="spellEnd"/>
      <w:r>
        <w:rPr>
          <w:rStyle w:val="Fett"/>
          <w:rFonts w:eastAsiaTheme="majorEastAsia"/>
        </w:rPr>
        <w:t xml:space="preserve"> / das David </w:t>
      </w:r>
      <w:proofErr w:type="spellStart"/>
      <w:r>
        <w:rPr>
          <w:rStyle w:val="Fett"/>
          <w:rFonts w:eastAsiaTheme="majorEastAsia"/>
        </w:rPr>
        <w:t>umb</w:t>
      </w:r>
      <w:proofErr w:type="spellEnd"/>
      <w:r>
        <w:rPr>
          <w:rStyle w:val="Fett"/>
          <w:rFonts w:eastAsiaTheme="majorEastAsia"/>
        </w:rPr>
        <w:t xml:space="preserve"> den </w:t>
      </w:r>
      <w:proofErr w:type="spellStart"/>
      <w:r>
        <w:rPr>
          <w:rStyle w:val="Fett"/>
          <w:rFonts w:eastAsiaTheme="majorEastAsia"/>
        </w:rPr>
        <w:t>abent</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stund von seinem leger / und ging uff dem </w:t>
      </w:r>
      <w:proofErr w:type="spellStart"/>
      <w:r>
        <w:rPr>
          <w:rStyle w:val="Fett"/>
          <w:rFonts w:eastAsiaTheme="majorEastAsia"/>
        </w:rPr>
        <w:t>tach</w:t>
      </w:r>
      <w:proofErr w:type="spellEnd"/>
      <w:r>
        <w:rPr>
          <w:rStyle w:val="Fett"/>
          <w:rFonts w:eastAsiaTheme="majorEastAsia"/>
        </w:rPr>
        <w:t xml:space="preserve"> des </w:t>
      </w:r>
      <w:proofErr w:type="spellStart"/>
      <w:r>
        <w:rPr>
          <w:rStyle w:val="Fett"/>
          <w:rFonts w:eastAsiaTheme="majorEastAsia"/>
        </w:rPr>
        <w:t>Künigs</w:t>
      </w:r>
      <w:proofErr w:type="spellEnd"/>
      <w:r>
        <w:rPr>
          <w:rStyle w:val="Fett"/>
          <w:rFonts w:eastAsiaTheme="majorEastAsia"/>
        </w:rPr>
        <w:t xml:space="preserve"> </w:t>
      </w:r>
      <w:proofErr w:type="spellStart"/>
      <w:r>
        <w:rPr>
          <w:rStyle w:val="Fett"/>
          <w:rFonts w:eastAsiaTheme="majorEastAsia"/>
        </w:rPr>
        <w:t>hauß</w:t>
      </w:r>
      <w:proofErr w:type="spellEnd"/>
      <w:r>
        <w:rPr>
          <w:rStyle w:val="Fett"/>
          <w:rFonts w:eastAsiaTheme="majorEastAsia"/>
        </w:rPr>
        <w:t>.</w:t>
      </w:r>
      <w:r>
        <w:t xml:space="preserve"> </w:t>
      </w:r>
    </w:p>
    <w:p w14:paraId="1D6EC168" w14:textId="77777777" w:rsidR="001B58A6" w:rsidRDefault="001B58A6" w:rsidP="001B58A6">
      <w:pPr>
        <w:pStyle w:val="StandardWeb"/>
      </w:pPr>
      <w:r>
        <w:t xml:space="preserve">David will / der Text sagen / hat solche weiß so lang trieben / biß das sichs </w:t>
      </w:r>
      <w:proofErr w:type="spellStart"/>
      <w:r>
        <w:t>auff</w:t>
      </w:r>
      <w:proofErr w:type="spellEnd"/>
      <w:r>
        <w:t xml:space="preserve"> </w:t>
      </w:r>
      <w:proofErr w:type="spellStart"/>
      <w:r>
        <w:t>ainen</w:t>
      </w:r>
      <w:proofErr w:type="spellEnd"/>
      <w:r>
        <w:t xml:space="preserve"> tag </w:t>
      </w:r>
      <w:proofErr w:type="spellStart"/>
      <w:r>
        <w:t>ain</w:t>
      </w:r>
      <w:proofErr w:type="spellEnd"/>
      <w:r>
        <w:t xml:space="preserve"> mal also begeben und zugetragen hat / das er </w:t>
      </w:r>
      <w:proofErr w:type="spellStart"/>
      <w:r>
        <w:t>umb</w:t>
      </w:r>
      <w:proofErr w:type="spellEnd"/>
      <w:r>
        <w:t xml:space="preserve"> den </w:t>
      </w:r>
      <w:proofErr w:type="spellStart"/>
      <w:r>
        <w:t>abend</w:t>
      </w:r>
      <w:proofErr w:type="spellEnd"/>
      <w:r>
        <w:t xml:space="preserve"> / das ist / nach </w:t>
      </w:r>
      <w:proofErr w:type="spellStart"/>
      <w:r>
        <w:t>Mittem</w:t>
      </w:r>
      <w:proofErr w:type="spellEnd"/>
      <w:r>
        <w:t xml:space="preserve"> tag / so die </w:t>
      </w:r>
      <w:proofErr w:type="spellStart"/>
      <w:r>
        <w:t>hitz</w:t>
      </w:r>
      <w:proofErr w:type="spellEnd"/>
      <w:r>
        <w:t xml:space="preserve"> sich </w:t>
      </w:r>
      <w:proofErr w:type="spellStart"/>
      <w:r>
        <w:t>ain</w:t>
      </w:r>
      <w:proofErr w:type="spellEnd"/>
      <w:r>
        <w:t xml:space="preserve"> wenig gelegt / und die Sonn zum </w:t>
      </w:r>
      <w:proofErr w:type="spellStart"/>
      <w:r>
        <w:t>Nidergang</w:t>
      </w:r>
      <w:proofErr w:type="spellEnd"/>
      <w:r>
        <w:t xml:space="preserve"> etwas </w:t>
      </w:r>
      <w:proofErr w:type="spellStart"/>
      <w:r>
        <w:t>genaigt</w:t>
      </w:r>
      <w:proofErr w:type="spellEnd"/>
      <w:r>
        <w:t xml:space="preserve"> / und </w:t>
      </w:r>
      <w:proofErr w:type="spellStart"/>
      <w:r>
        <w:t>ain</w:t>
      </w:r>
      <w:proofErr w:type="spellEnd"/>
      <w:r>
        <w:t xml:space="preserve"> </w:t>
      </w:r>
      <w:proofErr w:type="spellStart"/>
      <w:r>
        <w:t>kuele</w:t>
      </w:r>
      <w:proofErr w:type="spellEnd"/>
      <w:r>
        <w:t xml:space="preserve"> vom </w:t>
      </w:r>
      <w:proofErr w:type="spellStart"/>
      <w:r>
        <w:t>abendt</w:t>
      </w:r>
      <w:proofErr w:type="spellEnd"/>
      <w:r>
        <w:t xml:space="preserve"> </w:t>
      </w:r>
      <w:proofErr w:type="spellStart"/>
      <w:r>
        <w:t>lufft</w:t>
      </w:r>
      <w:proofErr w:type="spellEnd"/>
      <w:r>
        <w:t xml:space="preserve"> her </w:t>
      </w:r>
      <w:proofErr w:type="spellStart"/>
      <w:r>
        <w:t>trang</w:t>
      </w:r>
      <w:proofErr w:type="spellEnd"/>
      <w:r>
        <w:t xml:space="preserve"> / </w:t>
      </w:r>
      <w:proofErr w:type="spellStart"/>
      <w:r>
        <w:t>auff</w:t>
      </w:r>
      <w:proofErr w:type="spellEnd"/>
      <w:r>
        <w:t xml:space="preserve"> stunde </w:t>
      </w:r>
      <w:proofErr w:type="spellStart"/>
      <w:r>
        <w:t>vonn</w:t>
      </w:r>
      <w:proofErr w:type="spellEnd"/>
      <w:r>
        <w:t xml:space="preserve"> seinem </w:t>
      </w:r>
      <w:proofErr w:type="spellStart"/>
      <w:r>
        <w:t>laeger</w:t>
      </w:r>
      <w:proofErr w:type="spellEnd"/>
      <w:r>
        <w:t xml:space="preserve"> / </w:t>
      </w:r>
      <w:proofErr w:type="spellStart"/>
      <w:r>
        <w:t>gieng</w:t>
      </w:r>
      <w:proofErr w:type="spellEnd"/>
      <w:r>
        <w:t xml:space="preserve"> er </w:t>
      </w:r>
      <w:proofErr w:type="spellStart"/>
      <w:r>
        <w:t>spacieren</w:t>
      </w:r>
      <w:proofErr w:type="spellEnd"/>
      <w:r>
        <w:t xml:space="preserve"> und </w:t>
      </w:r>
      <w:proofErr w:type="spellStart"/>
      <w:r>
        <w:t>wandlen</w:t>
      </w:r>
      <w:proofErr w:type="spellEnd"/>
      <w:r>
        <w:t xml:space="preserve"> </w:t>
      </w:r>
      <w:proofErr w:type="spellStart"/>
      <w:r>
        <w:t>auff</w:t>
      </w:r>
      <w:proofErr w:type="spellEnd"/>
      <w:r>
        <w:t xml:space="preserve"> dem </w:t>
      </w:r>
      <w:proofErr w:type="spellStart"/>
      <w:r>
        <w:t>tach</w:t>
      </w:r>
      <w:proofErr w:type="spellEnd"/>
      <w:r>
        <w:t xml:space="preserve"> / die dann in Syrien eben und flach </w:t>
      </w:r>
      <w:proofErr w:type="spellStart"/>
      <w:r>
        <w:t>sindt</w:t>
      </w:r>
      <w:proofErr w:type="spellEnd"/>
      <w:r>
        <w:t xml:space="preserve"> / oder im Saal des </w:t>
      </w:r>
      <w:proofErr w:type="spellStart"/>
      <w:r>
        <w:t>Künigs</w:t>
      </w:r>
      <w:proofErr w:type="spellEnd"/>
      <w:r>
        <w:t xml:space="preserve"> </w:t>
      </w:r>
      <w:proofErr w:type="spellStart"/>
      <w:r>
        <w:t>hauß</w:t>
      </w:r>
      <w:proofErr w:type="spellEnd"/>
      <w:r>
        <w:t xml:space="preserve"> / von dannen er leichtlich </w:t>
      </w:r>
      <w:proofErr w:type="spellStart"/>
      <w:r>
        <w:t>umb</w:t>
      </w:r>
      <w:proofErr w:type="spellEnd"/>
      <w:r>
        <w:t xml:space="preserve"> sich sehen / sein </w:t>
      </w:r>
      <w:proofErr w:type="spellStart"/>
      <w:r>
        <w:t>augen</w:t>
      </w:r>
      <w:proofErr w:type="spellEnd"/>
      <w:r>
        <w:t xml:space="preserve"> füllen / </w:t>
      </w:r>
      <w:proofErr w:type="spellStart"/>
      <w:r>
        <w:t>unnd</w:t>
      </w:r>
      <w:proofErr w:type="spellEnd"/>
      <w:r>
        <w:t xml:space="preserve"> </w:t>
      </w:r>
      <w:proofErr w:type="spellStart"/>
      <w:r>
        <w:t>hertz</w:t>
      </w:r>
      <w:proofErr w:type="spellEnd"/>
      <w:r>
        <w:t xml:space="preserve"> </w:t>
      </w:r>
      <w:proofErr w:type="spellStart"/>
      <w:r>
        <w:t>erlüstigen</w:t>
      </w:r>
      <w:proofErr w:type="spellEnd"/>
      <w:r>
        <w:t xml:space="preserve"> </w:t>
      </w:r>
      <w:proofErr w:type="spellStart"/>
      <w:r>
        <w:t>moecht</w:t>
      </w:r>
      <w:proofErr w:type="spellEnd"/>
      <w:r>
        <w:t xml:space="preserve">. </w:t>
      </w:r>
      <w:r>
        <w:rPr>
          <w:rStyle w:val="Hervorhebung"/>
        </w:rPr>
        <w:t xml:space="preserve">David </w:t>
      </w:r>
      <w:proofErr w:type="spellStart"/>
      <w:r>
        <w:rPr>
          <w:rStyle w:val="Hervorhebung"/>
        </w:rPr>
        <w:t>saulentzt</w:t>
      </w:r>
      <w:proofErr w:type="spellEnd"/>
      <w:r>
        <w:rPr>
          <w:rStyle w:val="Hervorhebung"/>
        </w:rPr>
        <w:t xml:space="preserve"> bei tag.</w:t>
      </w:r>
      <w:r>
        <w:t xml:space="preserve"> Wie dann wir auch </w:t>
      </w:r>
      <w:proofErr w:type="spellStart"/>
      <w:r>
        <w:t>kain</w:t>
      </w:r>
      <w:proofErr w:type="spellEnd"/>
      <w:r>
        <w:t xml:space="preserve"> </w:t>
      </w:r>
      <w:proofErr w:type="spellStart"/>
      <w:r>
        <w:t>hauß</w:t>
      </w:r>
      <w:proofErr w:type="spellEnd"/>
      <w:r>
        <w:t xml:space="preserve"> gelegen und lustig achten / da man </w:t>
      </w:r>
      <w:proofErr w:type="spellStart"/>
      <w:r>
        <w:t>nit</w:t>
      </w:r>
      <w:proofErr w:type="spellEnd"/>
      <w:r>
        <w:t xml:space="preserve"> weit </w:t>
      </w:r>
      <w:proofErr w:type="spellStart"/>
      <w:r>
        <w:t>umb</w:t>
      </w:r>
      <w:proofErr w:type="spellEnd"/>
      <w:r>
        <w:t xml:space="preserve"> sich / und niemand </w:t>
      </w:r>
      <w:proofErr w:type="spellStart"/>
      <w:r>
        <w:t>nit</w:t>
      </w:r>
      <w:proofErr w:type="spellEnd"/>
      <w:r>
        <w:t xml:space="preserve"> sehen </w:t>
      </w:r>
      <w:proofErr w:type="spellStart"/>
      <w:r>
        <w:t>kan</w:t>
      </w:r>
      <w:proofErr w:type="spellEnd"/>
      <w:r>
        <w:t xml:space="preserve"> / </w:t>
      </w:r>
      <w:proofErr w:type="spellStart"/>
      <w:r>
        <w:t>herwiderumb</w:t>
      </w:r>
      <w:proofErr w:type="spellEnd"/>
      <w:r>
        <w:t xml:space="preserve"> loben wir die </w:t>
      </w:r>
      <w:proofErr w:type="spellStart"/>
      <w:r>
        <w:t>gebaew</w:t>
      </w:r>
      <w:proofErr w:type="spellEnd"/>
      <w:r>
        <w:t xml:space="preserve"> / da man fein </w:t>
      </w:r>
      <w:proofErr w:type="spellStart"/>
      <w:r>
        <w:t>umb</w:t>
      </w:r>
      <w:proofErr w:type="spellEnd"/>
      <w:r>
        <w:t xml:space="preserve"> sich / und </w:t>
      </w:r>
      <w:proofErr w:type="spellStart"/>
      <w:r>
        <w:t>außsehen</w:t>
      </w:r>
      <w:proofErr w:type="spellEnd"/>
      <w:r>
        <w:t xml:space="preserve"> </w:t>
      </w:r>
      <w:proofErr w:type="spellStart"/>
      <w:r>
        <w:t>kan</w:t>
      </w:r>
      <w:proofErr w:type="spellEnd"/>
      <w:r>
        <w:t xml:space="preserve"> / Sagen / </w:t>
      </w:r>
      <w:proofErr w:type="spellStart"/>
      <w:r>
        <w:t>ey</w:t>
      </w:r>
      <w:proofErr w:type="spellEnd"/>
      <w:r>
        <w:t xml:space="preserve"> wie ist das so </w:t>
      </w:r>
      <w:proofErr w:type="spellStart"/>
      <w:r>
        <w:t>ain</w:t>
      </w:r>
      <w:proofErr w:type="spellEnd"/>
      <w:r>
        <w:t xml:space="preserve"> feiner lust / wie </w:t>
      </w:r>
      <w:proofErr w:type="spellStart"/>
      <w:r>
        <w:t>hatt</w:t>
      </w:r>
      <w:proofErr w:type="spellEnd"/>
      <w:r>
        <w:t xml:space="preserve"> der so </w:t>
      </w:r>
      <w:proofErr w:type="spellStart"/>
      <w:r>
        <w:t>ain</w:t>
      </w:r>
      <w:proofErr w:type="spellEnd"/>
      <w:r>
        <w:t xml:space="preserve"> </w:t>
      </w:r>
      <w:proofErr w:type="spellStart"/>
      <w:r>
        <w:t>schoen</w:t>
      </w:r>
      <w:proofErr w:type="spellEnd"/>
      <w:r>
        <w:t xml:space="preserve"> </w:t>
      </w:r>
      <w:proofErr w:type="spellStart"/>
      <w:r>
        <w:t>auß</w:t>
      </w:r>
      <w:proofErr w:type="spellEnd"/>
      <w:r>
        <w:t xml:space="preserve"> sehen / etc. </w:t>
      </w:r>
    </w:p>
    <w:p w14:paraId="3CFE6908" w14:textId="77777777" w:rsidR="001B58A6" w:rsidRDefault="001B58A6" w:rsidP="001B58A6">
      <w:pPr>
        <w:pStyle w:val="StandardWeb"/>
      </w:pPr>
      <w:r>
        <w:t xml:space="preserve">Also aus dem schlaff stehet David </w:t>
      </w:r>
      <w:proofErr w:type="spellStart"/>
      <w:r>
        <w:t>auff</w:t>
      </w:r>
      <w:proofErr w:type="spellEnd"/>
      <w:r>
        <w:t xml:space="preserve"> / </w:t>
      </w:r>
      <w:proofErr w:type="spellStart"/>
      <w:r>
        <w:t>ermondert</w:t>
      </w:r>
      <w:proofErr w:type="spellEnd"/>
      <w:r>
        <w:t xml:space="preserve"> / erquickt / und </w:t>
      </w:r>
      <w:proofErr w:type="spellStart"/>
      <w:r>
        <w:t>stercket</w:t>
      </w:r>
      <w:proofErr w:type="spellEnd"/>
      <w:r>
        <w:t xml:space="preserve"> sein leib mit </w:t>
      </w:r>
      <w:proofErr w:type="spellStart"/>
      <w:r>
        <w:t>spacieren</w:t>
      </w:r>
      <w:proofErr w:type="spellEnd"/>
      <w:r>
        <w:t xml:space="preserve"> und </w:t>
      </w:r>
      <w:proofErr w:type="spellStart"/>
      <w:r>
        <w:t>außsehen</w:t>
      </w:r>
      <w:proofErr w:type="spellEnd"/>
      <w:r>
        <w:t xml:space="preserve"> / von seinem </w:t>
      </w:r>
      <w:proofErr w:type="spellStart"/>
      <w:r>
        <w:t>Küniglichen</w:t>
      </w:r>
      <w:proofErr w:type="spellEnd"/>
      <w:r>
        <w:t xml:space="preserve"> </w:t>
      </w:r>
      <w:proofErr w:type="spellStart"/>
      <w:r>
        <w:t>hauß</w:t>
      </w:r>
      <w:proofErr w:type="spellEnd"/>
      <w:r>
        <w:t xml:space="preserve"> / das er zur </w:t>
      </w:r>
      <w:proofErr w:type="spellStart"/>
      <w:r>
        <w:t>gailhait</w:t>
      </w:r>
      <w:proofErr w:type="spellEnd"/>
      <w:r>
        <w:t xml:space="preserve"> desto geschickter </w:t>
      </w:r>
      <w:proofErr w:type="spellStart"/>
      <w:r>
        <w:t>unnd</w:t>
      </w:r>
      <w:proofErr w:type="spellEnd"/>
      <w:r>
        <w:t xml:space="preserve"> </w:t>
      </w:r>
      <w:proofErr w:type="spellStart"/>
      <w:r>
        <w:t>verbichter</w:t>
      </w:r>
      <w:proofErr w:type="spellEnd"/>
      <w:r>
        <w:t xml:space="preserve"> </w:t>
      </w:r>
      <w:proofErr w:type="spellStart"/>
      <w:r>
        <w:t>were</w:t>
      </w:r>
      <w:proofErr w:type="spellEnd"/>
      <w:r>
        <w:t xml:space="preserve"> / Die </w:t>
      </w:r>
      <w:proofErr w:type="spellStart"/>
      <w:r>
        <w:t>ordnung</w:t>
      </w:r>
      <w:proofErr w:type="spellEnd"/>
      <w:r>
        <w:t xml:space="preserve"> Gottes </w:t>
      </w:r>
      <w:proofErr w:type="spellStart"/>
      <w:r>
        <w:t>verkert</w:t>
      </w:r>
      <w:proofErr w:type="spellEnd"/>
      <w:r>
        <w:t xml:space="preserve"> er / dann Gott hat </w:t>
      </w:r>
      <w:proofErr w:type="spellStart"/>
      <w:r>
        <w:t>nit</w:t>
      </w:r>
      <w:proofErr w:type="spellEnd"/>
      <w:r>
        <w:t xml:space="preserve"> den tag / sonder die </w:t>
      </w:r>
      <w:proofErr w:type="spellStart"/>
      <w:r>
        <w:t>nacht</w:t>
      </w:r>
      <w:proofErr w:type="spellEnd"/>
      <w:r>
        <w:t xml:space="preserve"> zur </w:t>
      </w:r>
      <w:proofErr w:type="spellStart"/>
      <w:r>
        <w:t>ruew</w:t>
      </w:r>
      <w:proofErr w:type="spellEnd"/>
      <w:r>
        <w:t xml:space="preserve"> und schlaff beschaffen / den tag aber zur </w:t>
      </w:r>
      <w:proofErr w:type="spellStart"/>
      <w:r>
        <w:t>arbait</w:t>
      </w:r>
      <w:proofErr w:type="spellEnd"/>
      <w:r>
        <w:t xml:space="preserve"> und den </w:t>
      </w:r>
      <w:proofErr w:type="spellStart"/>
      <w:r>
        <w:t>geschaefften</w:t>
      </w:r>
      <w:proofErr w:type="spellEnd"/>
      <w:r>
        <w:t xml:space="preserve"> / und das </w:t>
      </w:r>
      <w:proofErr w:type="spellStart"/>
      <w:r>
        <w:t>fürnemlich</w:t>
      </w:r>
      <w:proofErr w:type="spellEnd"/>
      <w:r>
        <w:t xml:space="preserve"> den </w:t>
      </w:r>
      <w:proofErr w:type="spellStart"/>
      <w:r>
        <w:t>Künigen</w:t>
      </w:r>
      <w:proofErr w:type="spellEnd"/>
      <w:r>
        <w:t xml:space="preserve"> / </w:t>
      </w:r>
      <w:proofErr w:type="spellStart"/>
      <w:r>
        <w:t>unnd</w:t>
      </w:r>
      <w:proofErr w:type="spellEnd"/>
      <w:r>
        <w:t xml:space="preserve"> anderen </w:t>
      </w:r>
      <w:proofErr w:type="spellStart"/>
      <w:r>
        <w:t>Oberkaiten</w:t>
      </w:r>
      <w:proofErr w:type="spellEnd"/>
      <w:r>
        <w:t xml:space="preserve"> / Die so </w:t>
      </w:r>
      <w:proofErr w:type="spellStart"/>
      <w:r>
        <w:t>vil</w:t>
      </w:r>
      <w:proofErr w:type="spellEnd"/>
      <w:r>
        <w:t xml:space="preserve"> </w:t>
      </w:r>
      <w:proofErr w:type="spellStart"/>
      <w:r>
        <w:t>mer</w:t>
      </w:r>
      <w:proofErr w:type="spellEnd"/>
      <w:r>
        <w:t xml:space="preserve"> / sie </w:t>
      </w:r>
      <w:proofErr w:type="spellStart"/>
      <w:r>
        <w:t>vilen</w:t>
      </w:r>
      <w:proofErr w:type="spellEnd"/>
      <w:r>
        <w:t xml:space="preserve"> </w:t>
      </w:r>
      <w:proofErr w:type="spellStart"/>
      <w:r>
        <w:t>fuergesetzt</w:t>
      </w:r>
      <w:proofErr w:type="spellEnd"/>
      <w:r>
        <w:t xml:space="preserve"> </w:t>
      </w:r>
      <w:proofErr w:type="spellStart"/>
      <w:r>
        <w:t>sindt</w:t>
      </w:r>
      <w:proofErr w:type="spellEnd"/>
      <w:r>
        <w:t xml:space="preserve"> / sie so viel </w:t>
      </w:r>
      <w:proofErr w:type="spellStart"/>
      <w:r>
        <w:t>mer</w:t>
      </w:r>
      <w:proofErr w:type="spellEnd"/>
      <w:r>
        <w:t xml:space="preserve"> verbunden den selbigen </w:t>
      </w:r>
      <w:proofErr w:type="spellStart"/>
      <w:r>
        <w:t>fürsehung</w:t>
      </w:r>
      <w:proofErr w:type="spellEnd"/>
      <w:r>
        <w:t xml:space="preserve"> </w:t>
      </w:r>
      <w:proofErr w:type="spellStart"/>
      <w:r>
        <w:t>zuthun</w:t>
      </w:r>
      <w:proofErr w:type="spellEnd"/>
      <w:r>
        <w:t xml:space="preserve"> / Ire </w:t>
      </w:r>
      <w:proofErr w:type="spellStart"/>
      <w:r>
        <w:t>geschaefft</w:t>
      </w:r>
      <w:proofErr w:type="spellEnd"/>
      <w:r>
        <w:t xml:space="preserve"> und </w:t>
      </w:r>
      <w:proofErr w:type="spellStart"/>
      <w:r>
        <w:t>haendel</w:t>
      </w:r>
      <w:proofErr w:type="spellEnd"/>
      <w:r>
        <w:t xml:space="preserve"> </w:t>
      </w:r>
      <w:proofErr w:type="spellStart"/>
      <w:r>
        <w:t>furderlich</w:t>
      </w:r>
      <w:proofErr w:type="spellEnd"/>
      <w:r>
        <w:t xml:space="preserve"> </w:t>
      </w:r>
      <w:proofErr w:type="spellStart"/>
      <w:r>
        <w:t>außzurichten</w:t>
      </w:r>
      <w:proofErr w:type="spellEnd"/>
      <w:r>
        <w:t xml:space="preserve">. David aber </w:t>
      </w:r>
      <w:proofErr w:type="spellStart"/>
      <w:r>
        <w:t>laeßt</w:t>
      </w:r>
      <w:proofErr w:type="spellEnd"/>
      <w:r>
        <w:t xml:space="preserve"> alles liegen / und leget sich mitten im tag schlaffen / Nach der </w:t>
      </w:r>
      <w:proofErr w:type="spellStart"/>
      <w:r>
        <w:t>ruew</w:t>
      </w:r>
      <w:proofErr w:type="spellEnd"/>
      <w:r>
        <w:t xml:space="preserve"> und schlaff sucht / </w:t>
      </w:r>
      <w:proofErr w:type="spellStart"/>
      <w:r>
        <w:t>unnd</w:t>
      </w:r>
      <w:proofErr w:type="spellEnd"/>
      <w:r>
        <w:t xml:space="preserve"> </w:t>
      </w:r>
      <w:proofErr w:type="spellStart"/>
      <w:r>
        <w:t>tracht</w:t>
      </w:r>
      <w:proofErr w:type="spellEnd"/>
      <w:r>
        <w:t xml:space="preserve"> er nach weiterem </w:t>
      </w:r>
      <w:proofErr w:type="spellStart"/>
      <w:r>
        <w:t>wollust</w:t>
      </w:r>
      <w:proofErr w:type="spellEnd"/>
      <w:r>
        <w:t xml:space="preserve"> / so </w:t>
      </w:r>
      <w:proofErr w:type="spellStart"/>
      <w:r>
        <w:t>jm</w:t>
      </w:r>
      <w:proofErr w:type="spellEnd"/>
      <w:r>
        <w:t xml:space="preserve"> </w:t>
      </w:r>
      <w:proofErr w:type="spellStart"/>
      <w:r>
        <w:t>nit</w:t>
      </w:r>
      <w:proofErr w:type="spellEnd"/>
      <w:r>
        <w:t xml:space="preserve"> zu </w:t>
      </w:r>
      <w:proofErr w:type="spellStart"/>
      <w:r>
        <w:t>ainem</w:t>
      </w:r>
      <w:proofErr w:type="spellEnd"/>
      <w:r>
        <w:t xml:space="preserve"> </w:t>
      </w:r>
      <w:proofErr w:type="spellStart"/>
      <w:r>
        <w:t>klainen</w:t>
      </w:r>
      <w:proofErr w:type="spellEnd"/>
      <w:r>
        <w:t xml:space="preserve"> </w:t>
      </w:r>
      <w:proofErr w:type="spellStart"/>
      <w:r>
        <w:t>unglück</w:t>
      </w:r>
      <w:proofErr w:type="spellEnd"/>
      <w:r>
        <w:t xml:space="preserve"> dienet. Nun was </w:t>
      </w:r>
      <w:proofErr w:type="spellStart"/>
      <w:r>
        <w:t>geschihet</w:t>
      </w:r>
      <w:proofErr w:type="spellEnd"/>
      <w:r>
        <w:t xml:space="preserve"> da er also </w:t>
      </w:r>
      <w:proofErr w:type="spellStart"/>
      <w:r>
        <w:t>spaciert</w:t>
      </w:r>
      <w:proofErr w:type="spellEnd"/>
      <w:r>
        <w:t xml:space="preserve"> und </w:t>
      </w:r>
      <w:proofErr w:type="spellStart"/>
      <w:r>
        <w:t>umb</w:t>
      </w:r>
      <w:proofErr w:type="spellEnd"/>
      <w:r>
        <w:t xml:space="preserve"> sich </w:t>
      </w:r>
      <w:proofErr w:type="spellStart"/>
      <w:r>
        <w:t>sihet</w:t>
      </w:r>
      <w:proofErr w:type="spellEnd"/>
      <w:r>
        <w:t xml:space="preserve"> / der Text </w:t>
      </w:r>
      <w:proofErr w:type="spellStart"/>
      <w:r>
        <w:t>weitter</w:t>
      </w:r>
      <w:proofErr w:type="spellEnd"/>
      <w:r>
        <w:t xml:space="preserve">. </w:t>
      </w:r>
    </w:p>
    <w:p w14:paraId="07101EDE" w14:textId="77777777" w:rsidR="001B58A6" w:rsidRDefault="001B58A6" w:rsidP="001B58A6">
      <w:pPr>
        <w:pStyle w:val="StandardWeb"/>
      </w:pPr>
      <w:r>
        <w:rPr>
          <w:rStyle w:val="Fett"/>
          <w:rFonts w:eastAsiaTheme="majorEastAsia"/>
        </w:rPr>
        <w:t xml:space="preserve">Und David sahe vom </w:t>
      </w:r>
      <w:proofErr w:type="spellStart"/>
      <w:r>
        <w:rPr>
          <w:rStyle w:val="Fett"/>
          <w:rFonts w:eastAsiaTheme="majorEastAsia"/>
        </w:rPr>
        <w:t>tach</w:t>
      </w:r>
      <w:proofErr w:type="spellEnd"/>
      <w:r>
        <w:rPr>
          <w:rStyle w:val="Fett"/>
          <w:rFonts w:eastAsiaTheme="majorEastAsia"/>
        </w:rPr>
        <w:t xml:space="preserve"> </w:t>
      </w:r>
      <w:proofErr w:type="spellStart"/>
      <w:r>
        <w:rPr>
          <w:rStyle w:val="Fett"/>
          <w:rFonts w:eastAsiaTheme="majorEastAsia"/>
        </w:rPr>
        <w:t>ain</w:t>
      </w:r>
      <w:proofErr w:type="spellEnd"/>
      <w:r>
        <w:rPr>
          <w:rStyle w:val="Fett"/>
          <w:rFonts w:eastAsiaTheme="majorEastAsia"/>
        </w:rPr>
        <w:t xml:space="preserve"> Weib sich waschen / und das Weib war </w:t>
      </w:r>
      <w:proofErr w:type="spellStart"/>
      <w:r>
        <w:rPr>
          <w:rStyle w:val="Fett"/>
          <w:rFonts w:eastAsiaTheme="majorEastAsia"/>
        </w:rPr>
        <w:t>seer</w:t>
      </w:r>
      <w:proofErr w:type="spellEnd"/>
      <w:r>
        <w:rPr>
          <w:rStyle w:val="Fett"/>
          <w:rFonts w:eastAsiaTheme="majorEastAsia"/>
        </w:rPr>
        <w:t xml:space="preserve"> </w:t>
      </w:r>
      <w:proofErr w:type="spellStart"/>
      <w:r>
        <w:rPr>
          <w:rStyle w:val="Fett"/>
          <w:rFonts w:eastAsiaTheme="majorEastAsia"/>
        </w:rPr>
        <w:t>schoener</w:t>
      </w:r>
      <w:proofErr w:type="spellEnd"/>
      <w:r>
        <w:rPr>
          <w:rStyle w:val="Fett"/>
          <w:rFonts w:eastAsiaTheme="majorEastAsia"/>
        </w:rPr>
        <w:t xml:space="preserve"> </w:t>
      </w:r>
      <w:proofErr w:type="spellStart"/>
      <w:r>
        <w:rPr>
          <w:rStyle w:val="Fett"/>
          <w:rFonts w:eastAsiaTheme="majorEastAsia"/>
        </w:rPr>
        <w:t>gestalt</w:t>
      </w:r>
      <w:proofErr w:type="spellEnd"/>
      <w:r>
        <w:rPr>
          <w:rStyle w:val="Fett"/>
          <w:rFonts w:eastAsiaTheme="majorEastAsia"/>
        </w:rPr>
        <w:t>.</w:t>
      </w:r>
      <w:r>
        <w:t xml:space="preserve"> </w:t>
      </w:r>
    </w:p>
    <w:p w14:paraId="107CDEA7" w14:textId="77777777" w:rsidR="001B58A6" w:rsidRDefault="001B58A6" w:rsidP="001B58A6">
      <w:pPr>
        <w:pStyle w:val="StandardWeb"/>
      </w:pPr>
      <w:proofErr w:type="spellStart"/>
      <w:r>
        <w:rPr>
          <w:rStyle w:val="Hervorhebung"/>
        </w:rPr>
        <w:t>Muessigkait</w:t>
      </w:r>
      <w:proofErr w:type="spellEnd"/>
      <w:r>
        <w:rPr>
          <w:rStyle w:val="Hervorhebung"/>
        </w:rPr>
        <w:t xml:space="preserve"> und </w:t>
      </w:r>
      <w:proofErr w:type="spellStart"/>
      <w:r>
        <w:rPr>
          <w:rStyle w:val="Hervorhebung"/>
        </w:rPr>
        <w:t>wollust</w:t>
      </w:r>
      <w:proofErr w:type="spellEnd"/>
      <w:r>
        <w:rPr>
          <w:rStyle w:val="Hervorhebung"/>
        </w:rPr>
        <w:t xml:space="preserve"> </w:t>
      </w:r>
      <w:proofErr w:type="spellStart"/>
      <w:r>
        <w:rPr>
          <w:rStyle w:val="Hervorhebung"/>
        </w:rPr>
        <w:t>lert</w:t>
      </w:r>
      <w:proofErr w:type="spellEnd"/>
      <w:r>
        <w:rPr>
          <w:rStyle w:val="Hervorhebung"/>
        </w:rPr>
        <w:t xml:space="preserve"> alles übel</w:t>
      </w:r>
      <w:r>
        <w:t xml:space="preserve"> Das Weib so David </w:t>
      </w:r>
      <w:proofErr w:type="spellStart"/>
      <w:r>
        <w:t>sihet</w:t>
      </w:r>
      <w:proofErr w:type="spellEnd"/>
      <w:r>
        <w:t xml:space="preserve"> / mißbraucht auch </w:t>
      </w:r>
      <w:proofErr w:type="spellStart"/>
      <w:r>
        <w:t>jrer</w:t>
      </w:r>
      <w:proofErr w:type="spellEnd"/>
      <w:r>
        <w:t xml:space="preserve"> </w:t>
      </w:r>
      <w:proofErr w:type="spellStart"/>
      <w:r>
        <w:t>schoene</w:t>
      </w:r>
      <w:proofErr w:type="spellEnd"/>
      <w:r>
        <w:t xml:space="preserve"> </w:t>
      </w:r>
      <w:proofErr w:type="spellStart"/>
      <w:r>
        <w:t>unnruew</w:t>
      </w:r>
      <w:proofErr w:type="spellEnd"/>
      <w:r>
        <w:t xml:space="preserve"> / wie dann auch unsere </w:t>
      </w:r>
      <w:proofErr w:type="spellStart"/>
      <w:r>
        <w:t>zaertlerin</w:t>
      </w:r>
      <w:proofErr w:type="spellEnd"/>
      <w:r>
        <w:t xml:space="preserve"> thun. Sie ist auch </w:t>
      </w:r>
      <w:proofErr w:type="spellStart"/>
      <w:r>
        <w:t>ain</w:t>
      </w:r>
      <w:proofErr w:type="spellEnd"/>
      <w:r>
        <w:t xml:space="preserve"> </w:t>
      </w:r>
      <w:proofErr w:type="spellStart"/>
      <w:r>
        <w:t>zaertlerin</w:t>
      </w:r>
      <w:proofErr w:type="spellEnd"/>
      <w:r>
        <w:t xml:space="preserve"> / </w:t>
      </w:r>
      <w:proofErr w:type="spellStart"/>
      <w:r>
        <w:t>kan</w:t>
      </w:r>
      <w:proofErr w:type="spellEnd"/>
      <w:r>
        <w:t xml:space="preserve"> </w:t>
      </w:r>
      <w:proofErr w:type="spellStart"/>
      <w:r>
        <w:t>jres</w:t>
      </w:r>
      <w:proofErr w:type="spellEnd"/>
      <w:r>
        <w:t xml:space="preserve"> </w:t>
      </w:r>
      <w:proofErr w:type="spellStart"/>
      <w:r>
        <w:t>leibs</w:t>
      </w:r>
      <w:proofErr w:type="spellEnd"/>
      <w:r>
        <w:t xml:space="preserve"> </w:t>
      </w:r>
      <w:proofErr w:type="spellStart"/>
      <w:r>
        <w:t>wol</w:t>
      </w:r>
      <w:proofErr w:type="spellEnd"/>
      <w:r>
        <w:t xml:space="preserve"> warten / Waschet und pfleget </w:t>
      </w:r>
      <w:proofErr w:type="spellStart"/>
      <w:r>
        <w:t>jr</w:t>
      </w:r>
      <w:proofErr w:type="spellEnd"/>
      <w:r>
        <w:t xml:space="preserve"> </w:t>
      </w:r>
      <w:proofErr w:type="spellStart"/>
      <w:r>
        <w:t>selb</w:t>
      </w:r>
      <w:proofErr w:type="spellEnd"/>
      <w:r>
        <w:t xml:space="preserve"> mit baden und salben / mit </w:t>
      </w:r>
      <w:proofErr w:type="spellStart"/>
      <w:r>
        <w:t>ligen</w:t>
      </w:r>
      <w:proofErr w:type="spellEnd"/>
      <w:r>
        <w:t xml:space="preserve"> / und anderem / was dem leib </w:t>
      </w:r>
      <w:proofErr w:type="spellStart"/>
      <w:r>
        <w:t>wol</w:t>
      </w:r>
      <w:proofErr w:type="spellEnd"/>
      <w:r>
        <w:t xml:space="preserve"> thuet. Und das </w:t>
      </w:r>
      <w:proofErr w:type="spellStart"/>
      <w:r>
        <w:t>dan</w:t>
      </w:r>
      <w:proofErr w:type="spellEnd"/>
      <w:r>
        <w:t xml:space="preserve"> noch dazumal (wann es </w:t>
      </w:r>
      <w:proofErr w:type="spellStart"/>
      <w:r>
        <w:t>jr</w:t>
      </w:r>
      <w:proofErr w:type="spellEnd"/>
      <w:r>
        <w:t xml:space="preserve"> gar nicht </w:t>
      </w:r>
      <w:proofErr w:type="spellStart"/>
      <w:r>
        <w:t>gebürt</w:t>
      </w:r>
      <w:proofErr w:type="spellEnd"/>
      <w:r>
        <w:t xml:space="preserve">) die weil </w:t>
      </w:r>
      <w:proofErr w:type="spellStart"/>
      <w:r>
        <w:t>jr</w:t>
      </w:r>
      <w:proofErr w:type="spellEnd"/>
      <w:r>
        <w:t xml:space="preserve"> </w:t>
      </w:r>
      <w:proofErr w:type="spellStart"/>
      <w:r>
        <w:t>gemahel</w:t>
      </w:r>
      <w:proofErr w:type="spellEnd"/>
      <w:r>
        <w:t xml:space="preserve"> / der gut </w:t>
      </w:r>
      <w:proofErr w:type="spellStart"/>
      <w:r>
        <w:t>frumb</w:t>
      </w:r>
      <w:proofErr w:type="spellEnd"/>
      <w:r>
        <w:t xml:space="preserve"> Urias / allzeit in </w:t>
      </w:r>
      <w:proofErr w:type="spellStart"/>
      <w:r>
        <w:t>gefahr</w:t>
      </w:r>
      <w:proofErr w:type="spellEnd"/>
      <w:r>
        <w:t xml:space="preserve"> des </w:t>
      </w:r>
      <w:proofErr w:type="spellStart"/>
      <w:r>
        <w:t>kriegs</w:t>
      </w:r>
      <w:proofErr w:type="spellEnd"/>
      <w:r>
        <w:t xml:space="preserve"> / </w:t>
      </w:r>
      <w:proofErr w:type="spellStart"/>
      <w:r>
        <w:t>auff</w:t>
      </w:r>
      <w:proofErr w:type="spellEnd"/>
      <w:r>
        <w:t xml:space="preserve"> der harten erden liegen / und etwa kaum </w:t>
      </w:r>
      <w:proofErr w:type="spellStart"/>
      <w:r>
        <w:t>ain</w:t>
      </w:r>
      <w:proofErr w:type="spellEnd"/>
      <w:r>
        <w:t xml:space="preserve"> </w:t>
      </w:r>
      <w:proofErr w:type="spellStart"/>
      <w:r>
        <w:t>gruenen</w:t>
      </w:r>
      <w:proofErr w:type="spellEnd"/>
      <w:r>
        <w:t xml:space="preserve"> Wasen / oder als bald </w:t>
      </w:r>
      <w:proofErr w:type="spellStart"/>
      <w:r>
        <w:t>ain</w:t>
      </w:r>
      <w:proofErr w:type="spellEnd"/>
      <w:r>
        <w:t xml:space="preserve"> </w:t>
      </w:r>
      <w:proofErr w:type="spellStart"/>
      <w:r>
        <w:t>herten</w:t>
      </w:r>
      <w:proofErr w:type="spellEnd"/>
      <w:r>
        <w:t xml:space="preserve"> </w:t>
      </w:r>
      <w:proofErr w:type="spellStart"/>
      <w:r>
        <w:t>stain</w:t>
      </w:r>
      <w:proofErr w:type="spellEnd"/>
      <w:r>
        <w:t xml:space="preserve"> zum </w:t>
      </w:r>
      <w:proofErr w:type="spellStart"/>
      <w:r>
        <w:t>schulter</w:t>
      </w:r>
      <w:proofErr w:type="spellEnd"/>
      <w:r>
        <w:t xml:space="preserve"> und </w:t>
      </w:r>
      <w:proofErr w:type="spellStart"/>
      <w:r>
        <w:t>haubtkuessen</w:t>
      </w:r>
      <w:proofErr w:type="spellEnd"/>
      <w:r>
        <w:t xml:space="preserve"> kriegen und haben muß. </w:t>
      </w:r>
      <w:proofErr w:type="spellStart"/>
      <w:r>
        <w:t>Darumb</w:t>
      </w:r>
      <w:proofErr w:type="spellEnd"/>
      <w:r>
        <w:t xml:space="preserve"> verdient sie es / und ist sein </w:t>
      </w:r>
      <w:proofErr w:type="spellStart"/>
      <w:r>
        <w:t>wol</w:t>
      </w:r>
      <w:proofErr w:type="spellEnd"/>
      <w:r>
        <w:t xml:space="preserve"> </w:t>
      </w:r>
      <w:proofErr w:type="spellStart"/>
      <w:r>
        <w:t>werdt</w:t>
      </w:r>
      <w:proofErr w:type="spellEnd"/>
      <w:r>
        <w:t xml:space="preserve"> / das sie </w:t>
      </w:r>
      <w:proofErr w:type="spellStart"/>
      <w:r>
        <w:t>umb</w:t>
      </w:r>
      <w:proofErr w:type="spellEnd"/>
      <w:r>
        <w:t xml:space="preserve"> des </w:t>
      </w:r>
      <w:proofErr w:type="spellStart"/>
      <w:r>
        <w:t>onartigen</w:t>
      </w:r>
      <w:proofErr w:type="spellEnd"/>
      <w:r>
        <w:t xml:space="preserve"> </w:t>
      </w:r>
      <w:proofErr w:type="spellStart"/>
      <w:r>
        <w:t>muessigangs</w:t>
      </w:r>
      <w:proofErr w:type="spellEnd"/>
      <w:r>
        <w:t xml:space="preserve"> / den sie mißbraucht in </w:t>
      </w:r>
      <w:proofErr w:type="spellStart"/>
      <w:r>
        <w:t>gefahr</w:t>
      </w:r>
      <w:proofErr w:type="spellEnd"/>
      <w:r>
        <w:t xml:space="preserve"> komm / und in </w:t>
      </w:r>
      <w:proofErr w:type="spellStart"/>
      <w:r>
        <w:t>begirden</w:t>
      </w:r>
      <w:proofErr w:type="spellEnd"/>
      <w:r>
        <w:t xml:space="preserve"> des </w:t>
      </w:r>
      <w:proofErr w:type="spellStart"/>
      <w:r>
        <w:t>wollusts</w:t>
      </w:r>
      <w:proofErr w:type="spellEnd"/>
      <w:r>
        <w:t xml:space="preserve"> verderbe unversehens. Die sich </w:t>
      </w:r>
      <w:proofErr w:type="spellStart"/>
      <w:r>
        <w:t>selbs</w:t>
      </w:r>
      <w:proofErr w:type="spellEnd"/>
      <w:r>
        <w:t xml:space="preserve"> on </w:t>
      </w:r>
      <w:proofErr w:type="spellStart"/>
      <w:r>
        <w:t>schame</w:t>
      </w:r>
      <w:proofErr w:type="spellEnd"/>
      <w:r>
        <w:t xml:space="preserve"> / </w:t>
      </w:r>
      <w:proofErr w:type="spellStart"/>
      <w:r>
        <w:t>zwisschen</w:t>
      </w:r>
      <w:proofErr w:type="spellEnd"/>
      <w:r>
        <w:t xml:space="preserve"> den vier wenden </w:t>
      </w:r>
      <w:proofErr w:type="spellStart"/>
      <w:r>
        <w:t>allain</w:t>
      </w:r>
      <w:proofErr w:type="spellEnd"/>
      <w:r>
        <w:t xml:space="preserve"> </w:t>
      </w:r>
      <w:proofErr w:type="spellStart"/>
      <w:r>
        <w:t>ainig</w:t>
      </w:r>
      <w:proofErr w:type="spellEnd"/>
      <w:r>
        <w:t xml:space="preserve"> / eingeschlossen / bloß / </w:t>
      </w:r>
      <w:proofErr w:type="spellStart"/>
      <w:r>
        <w:t>unnd</w:t>
      </w:r>
      <w:proofErr w:type="spellEnd"/>
      <w:r>
        <w:t xml:space="preserve"> </w:t>
      </w:r>
      <w:proofErr w:type="spellStart"/>
      <w:r>
        <w:t>nacket</w:t>
      </w:r>
      <w:proofErr w:type="spellEnd"/>
      <w:r>
        <w:t xml:space="preserve"> </w:t>
      </w:r>
      <w:proofErr w:type="spellStart"/>
      <w:r>
        <w:t>nit</w:t>
      </w:r>
      <w:proofErr w:type="spellEnd"/>
      <w:r>
        <w:t xml:space="preserve"> </w:t>
      </w:r>
      <w:proofErr w:type="spellStart"/>
      <w:r>
        <w:t>haette</w:t>
      </w:r>
      <w:proofErr w:type="spellEnd"/>
      <w:r>
        <w:t xml:space="preserve"> sollen </w:t>
      </w:r>
      <w:proofErr w:type="spellStart"/>
      <w:r>
        <w:t>beschawen</w:t>
      </w:r>
      <w:proofErr w:type="spellEnd"/>
      <w:r>
        <w:t xml:space="preserve"> und ansehen / die für </w:t>
      </w:r>
      <w:proofErr w:type="spellStart"/>
      <w:r>
        <w:t>gefaehrlichait</w:t>
      </w:r>
      <w:proofErr w:type="spellEnd"/>
      <w:r>
        <w:t xml:space="preserve"> </w:t>
      </w:r>
      <w:proofErr w:type="spellStart"/>
      <w:r>
        <w:t>perickel</w:t>
      </w:r>
      <w:proofErr w:type="spellEnd"/>
      <w:r>
        <w:t xml:space="preserve"> / und </w:t>
      </w:r>
      <w:proofErr w:type="spellStart"/>
      <w:r>
        <w:t>arbeit</w:t>
      </w:r>
      <w:proofErr w:type="spellEnd"/>
      <w:r>
        <w:t xml:space="preserve"> </w:t>
      </w:r>
      <w:proofErr w:type="spellStart"/>
      <w:r>
        <w:t>jres</w:t>
      </w:r>
      <w:proofErr w:type="spellEnd"/>
      <w:r>
        <w:t xml:space="preserve"> lieben Mans Uria </w:t>
      </w:r>
      <w:proofErr w:type="spellStart"/>
      <w:r>
        <w:t>dahaimen</w:t>
      </w:r>
      <w:proofErr w:type="spellEnd"/>
      <w:r>
        <w:t xml:space="preserve"> </w:t>
      </w:r>
      <w:proofErr w:type="spellStart"/>
      <w:r>
        <w:t>gantz</w:t>
      </w:r>
      <w:proofErr w:type="spellEnd"/>
      <w:r>
        <w:t xml:space="preserve"> </w:t>
      </w:r>
      <w:proofErr w:type="spellStart"/>
      <w:r>
        <w:t>demuetiglich</w:t>
      </w:r>
      <w:proofErr w:type="spellEnd"/>
      <w:r>
        <w:t xml:space="preserve"> </w:t>
      </w:r>
      <w:proofErr w:type="spellStart"/>
      <w:r>
        <w:t>haette</w:t>
      </w:r>
      <w:proofErr w:type="spellEnd"/>
      <w:r>
        <w:t xml:space="preserve"> sollen </w:t>
      </w:r>
      <w:proofErr w:type="spellStart"/>
      <w:r>
        <w:t>wonen</w:t>
      </w:r>
      <w:proofErr w:type="spellEnd"/>
      <w:r>
        <w:t xml:space="preserve"> / mit fasten und betten für sein / und des </w:t>
      </w:r>
      <w:proofErr w:type="spellStart"/>
      <w:r>
        <w:t>gantzen</w:t>
      </w:r>
      <w:proofErr w:type="spellEnd"/>
      <w:r>
        <w:t xml:space="preserve"> Israels </w:t>
      </w:r>
      <w:proofErr w:type="spellStart"/>
      <w:r>
        <w:t>hails</w:t>
      </w:r>
      <w:proofErr w:type="spellEnd"/>
      <w:r>
        <w:t xml:space="preserve"> / </w:t>
      </w:r>
      <w:proofErr w:type="spellStart"/>
      <w:r>
        <w:t>geflissen</w:t>
      </w:r>
      <w:proofErr w:type="spellEnd"/>
      <w:r>
        <w:t xml:space="preserve"> und </w:t>
      </w:r>
      <w:proofErr w:type="spellStart"/>
      <w:r>
        <w:t>geuebt</w:t>
      </w:r>
      <w:proofErr w:type="spellEnd"/>
      <w:r>
        <w:t xml:space="preserve"> sein </w:t>
      </w:r>
      <w:proofErr w:type="spellStart"/>
      <w:r>
        <w:t>solte</w:t>
      </w:r>
      <w:proofErr w:type="spellEnd"/>
      <w:r>
        <w:t xml:space="preserve">. </w:t>
      </w:r>
      <w:proofErr w:type="spellStart"/>
      <w:r>
        <w:t>Sihe</w:t>
      </w:r>
      <w:proofErr w:type="spellEnd"/>
      <w:r>
        <w:t xml:space="preserve"> / </w:t>
      </w:r>
      <w:proofErr w:type="spellStart"/>
      <w:r>
        <w:t>dise</w:t>
      </w:r>
      <w:proofErr w:type="spellEnd"/>
      <w:r>
        <w:t xml:space="preserve"> stellet sich gegen dem </w:t>
      </w:r>
      <w:proofErr w:type="spellStart"/>
      <w:r>
        <w:t>Kueniglichen</w:t>
      </w:r>
      <w:proofErr w:type="spellEnd"/>
      <w:r>
        <w:t xml:space="preserve"> </w:t>
      </w:r>
      <w:proofErr w:type="spellStart"/>
      <w:r>
        <w:t>Pallast</w:t>
      </w:r>
      <w:proofErr w:type="spellEnd"/>
      <w:r>
        <w:t xml:space="preserve"> / das sie </w:t>
      </w:r>
      <w:proofErr w:type="spellStart"/>
      <w:r>
        <w:t>moeget</w:t>
      </w:r>
      <w:proofErr w:type="spellEnd"/>
      <w:r>
        <w:t xml:space="preserve"> </w:t>
      </w:r>
      <w:proofErr w:type="spellStart"/>
      <w:r>
        <w:t>beschawet</w:t>
      </w:r>
      <w:proofErr w:type="spellEnd"/>
      <w:r>
        <w:t xml:space="preserve"> werden. Also liebt sie die </w:t>
      </w:r>
      <w:proofErr w:type="spellStart"/>
      <w:r>
        <w:t>gefahr</w:t>
      </w:r>
      <w:proofErr w:type="spellEnd"/>
      <w:r>
        <w:t xml:space="preserve"> / so </w:t>
      </w:r>
      <w:proofErr w:type="spellStart"/>
      <w:r>
        <w:t>geschichts</w:t>
      </w:r>
      <w:proofErr w:type="spellEnd"/>
      <w:r>
        <w:t xml:space="preserve"> das sie auch darinn verderbe / </w:t>
      </w:r>
      <w:proofErr w:type="spellStart"/>
      <w:r>
        <w:t>umbekomme</w:t>
      </w:r>
      <w:proofErr w:type="spellEnd"/>
      <w:r>
        <w:t xml:space="preserve"> / und </w:t>
      </w:r>
      <w:proofErr w:type="spellStart"/>
      <w:r>
        <w:t>sünde</w:t>
      </w:r>
      <w:proofErr w:type="spellEnd"/>
      <w:r>
        <w:t xml:space="preserve"> (wie Gott pflegt) mit </w:t>
      </w:r>
      <w:proofErr w:type="spellStart"/>
      <w:r>
        <w:t>sünden</w:t>
      </w:r>
      <w:proofErr w:type="spellEnd"/>
      <w:r>
        <w:t xml:space="preserve"> gestrafft / und </w:t>
      </w:r>
      <w:proofErr w:type="spellStart"/>
      <w:r>
        <w:t>boeß</w:t>
      </w:r>
      <w:proofErr w:type="spellEnd"/>
      <w:r>
        <w:t xml:space="preserve"> mit </w:t>
      </w:r>
      <w:proofErr w:type="spellStart"/>
      <w:r>
        <w:t>boesem</w:t>
      </w:r>
      <w:proofErr w:type="spellEnd"/>
      <w:r>
        <w:t xml:space="preserve"> vertrieben werde. David aber sahe </w:t>
      </w:r>
      <w:proofErr w:type="spellStart"/>
      <w:r>
        <w:t>jr</w:t>
      </w:r>
      <w:proofErr w:type="spellEnd"/>
      <w:r>
        <w:t xml:space="preserve"> </w:t>
      </w:r>
      <w:proofErr w:type="spellStart"/>
      <w:r>
        <w:t>schoene</w:t>
      </w:r>
      <w:proofErr w:type="spellEnd"/>
      <w:r>
        <w:t xml:space="preserve"> </w:t>
      </w:r>
      <w:proofErr w:type="spellStart"/>
      <w:r>
        <w:t>gestalt</w:t>
      </w:r>
      <w:proofErr w:type="spellEnd"/>
      <w:r>
        <w:t xml:space="preserve"> / von deren er mit </w:t>
      </w:r>
      <w:proofErr w:type="spellStart"/>
      <w:r>
        <w:t>jrer</w:t>
      </w:r>
      <w:proofErr w:type="spellEnd"/>
      <w:r>
        <w:t xml:space="preserve"> lieb übel </w:t>
      </w:r>
      <w:proofErr w:type="spellStart"/>
      <w:r>
        <w:t>verwund</w:t>
      </w:r>
      <w:proofErr w:type="spellEnd"/>
      <w:r>
        <w:t xml:space="preserve"> / und vor lust </w:t>
      </w:r>
      <w:proofErr w:type="spellStart"/>
      <w:r>
        <w:t>zü</w:t>
      </w:r>
      <w:proofErr w:type="spellEnd"/>
      <w:r>
        <w:t xml:space="preserve"> </w:t>
      </w:r>
      <w:proofErr w:type="spellStart"/>
      <w:r>
        <w:t>jr</w:t>
      </w:r>
      <w:proofErr w:type="spellEnd"/>
      <w:r>
        <w:t xml:space="preserve"> </w:t>
      </w:r>
      <w:proofErr w:type="spellStart"/>
      <w:r>
        <w:t>erbrandt</w:t>
      </w:r>
      <w:proofErr w:type="spellEnd"/>
      <w:r>
        <w:t xml:space="preserve"> / das </w:t>
      </w:r>
      <w:proofErr w:type="spellStart"/>
      <w:r>
        <w:t>jm</w:t>
      </w:r>
      <w:proofErr w:type="spellEnd"/>
      <w:r>
        <w:t xml:space="preserve"> sein </w:t>
      </w:r>
      <w:proofErr w:type="spellStart"/>
      <w:r>
        <w:t>hertz</w:t>
      </w:r>
      <w:proofErr w:type="spellEnd"/>
      <w:r>
        <w:t xml:space="preserve"> von </w:t>
      </w:r>
      <w:proofErr w:type="spellStart"/>
      <w:r>
        <w:t>boeser</w:t>
      </w:r>
      <w:proofErr w:type="spellEnd"/>
      <w:r>
        <w:t xml:space="preserve"> </w:t>
      </w:r>
      <w:proofErr w:type="spellStart"/>
      <w:r>
        <w:t>begird</w:t>
      </w:r>
      <w:proofErr w:type="spellEnd"/>
      <w:r>
        <w:t xml:space="preserve"> / </w:t>
      </w:r>
      <w:proofErr w:type="spellStart"/>
      <w:r>
        <w:t>gantz</w:t>
      </w:r>
      <w:proofErr w:type="spellEnd"/>
      <w:r>
        <w:t xml:space="preserve"> </w:t>
      </w:r>
      <w:proofErr w:type="spellStart"/>
      <w:r>
        <w:t>verkert</w:t>
      </w:r>
      <w:proofErr w:type="spellEnd"/>
      <w:r>
        <w:t xml:space="preserve"> </w:t>
      </w:r>
      <w:proofErr w:type="spellStart"/>
      <w:r>
        <w:t>wardt</w:t>
      </w:r>
      <w:proofErr w:type="spellEnd"/>
      <w:r>
        <w:t xml:space="preserve"> / also das er auch nach </w:t>
      </w:r>
      <w:proofErr w:type="spellStart"/>
      <w:r>
        <w:t>jr</w:t>
      </w:r>
      <w:proofErr w:type="spellEnd"/>
      <w:r>
        <w:t xml:space="preserve"> senden und sie holen ließ / wie </w:t>
      </w:r>
      <w:proofErr w:type="spellStart"/>
      <w:r>
        <w:t>weitter</w:t>
      </w:r>
      <w:proofErr w:type="spellEnd"/>
      <w:r>
        <w:t xml:space="preserve"> im Text folget. </w:t>
      </w:r>
    </w:p>
    <w:p w14:paraId="21766265" w14:textId="77777777" w:rsidR="001B58A6" w:rsidRDefault="001B58A6" w:rsidP="001B58A6">
      <w:pPr>
        <w:pStyle w:val="StandardWeb"/>
      </w:pPr>
      <w:r>
        <w:rPr>
          <w:rStyle w:val="Fett"/>
          <w:rFonts w:eastAsiaTheme="majorEastAsia"/>
        </w:rPr>
        <w:t xml:space="preserve">Und David sandte hin / und ließ nach dem </w:t>
      </w:r>
      <w:proofErr w:type="spellStart"/>
      <w:r>
        <w:rPr>
          <w:rStyle w:val="Fett"/>
          <w:rFonts w:eastAsiaTheme="majorEastAsia"/>
        </w:rPr>
        <w:t>weib</w:t>
      </w:r>
      <w:proofErr w:type="spellEnd"/>
      <w:r>
        <w:rPr>
          <w:rStyle w:val="Fett"/>
          <w:rFonts w:eastAsiaTheme="majorEastAsia"/>
        </w:rPr>
        <w:t xml:space="preserve"> fragen / und sagen / Ist das </w:t>
      </w:r>
      <w:proofErr w:type="spellStart"/>
      <w:r>
        <w:rPr>
          <w:rStyle w:val="Fett"/>
          <w:rFonts w:eastAsiaTheme="majorEastAsia"/>
        </w:rPr>
        <w:t>nit</w:t>
      </w:r>
      <w:proofErr w:type="spellEnd"/>
      <w:r>
        <w:rPr>
          <w:rStyle w:val="Fett"/>
          <w:rFonts w:eastAsiaTheme="majorEastAsia"/>
        </w:rPr>
        <w:t xml:space="preserve"> Bathseba / die </w:t>
      </w:r>
      <w:proofErr w:type="spellStart"/>
      <w:r>
        <w:rPr>
          <w:rStyle w:val="Fett"/>
          <w:rFonts w:eastAsiaTheme="majorEastAsia"/>
        </w:rPr>
        <w:t>tochter</w:t>
      </w:r>
      <w:proofErr w:type="spellEnd"/>
      <w:r>
        <w:rPr>
          <w:rStyle w:val="Fett"/>
          <w:rFonts w:eastAsiaTheme="majorEastAsia"/>
        </w:rPr>
        <w:t xml:space="preserve"> Eliam / das </w:t>
      </w:r>
      <w:proofErr w:type="spellStart"/>
      <w:r>
        <w:rPr>
          <w:rStyle w:val="Fett"/>
          <w:rFonts w:eastAsiaTheme="majorEastAsia"/>
        </w:rPr>
        <w:t>weib</w:t>
      </w:r>
      <w:proofErr w:type="spellEnd"/>
      <w:r>
        <w:rPr>
          <w:rStyle w:val="Fett"/>
          <w:rFonts w:eastAsiaTheme="majorEastAsia"/>
        </w:rPr>
        <w:t xml:space="preserve"> </w:t>
      </w:r>
      <w:proofErr w:type="spellStart"/>
      <w:r>
        <w:rPr>
          <w:rStyle w:val="Fett"/>
          <w:rFonts w:eastAsiaTheme="majorEastAsia"/>
        </w:rPr>
        <w:t>Urie</w:t>
      </w:r>
      <w:proofErr w:type="spellEnd"/>
      <w:r>
        <w:rPr>
          <w:rStyle w:val="Fett"/>
          <w:rFonts w:eastAsiaTheme="majorEastAsia"/>
        </w:rPr>
        <w:t xml:space="preserve"> des Hethiters? </w:t>
      </w:r>
      <w:proofErr w:type="spellStart"/>
      <w:r>
        <w:rPr>
          <w:rStyle w:val="Fett"/>
          <w:rFonts w:eastAsiaTheme="majorEastAsia"/>
        </w:rPr>
        <w:t>Unnd</w:t>
      </w:r>
      <w:proofErr w:type="spellEnd"/>
      <w:r>
        <w:rPr>
          <w:rStyle w:val="Fett"/>
          <w:rFonts w:eastAsiaTheme="majorEastAsia"/>
        </w:rPr>
        <w:t xml:space="preserve"> David </w:t>
      </w:r>
      <w:proofErr w:type="spellStart"/>
      <w:r>
        <w:rPr>
          <w:rStyle w:val="Fett"/>
          <w:rFonts w:eastAsiaTheme="majorEastAsia"/>
        </w:rPr>
        <w:t>sandt</w:t>
      </w:r>
      <w:proofErr w:type="spellEnd"/>
      <w:r>
        <w:rPr>
          <w:rStyle w:val="Fett"/>
          <w:rFonts w:eastAsiaTheme="majorEastAsia"/>
        </w:rPr>
        <w:t xml:space="preserve"> </w:t>
      </w:r>
      <w:proofErr w:type="spellStart"/>
      <w:r>
        <w:rPr>
          <w:rStyle w:val="Fett"/>
          <w:rFonts w:eastAsiaTheme="majorEastAsia"/>
        </w:rPr>
        <w:t>botten</w:t>
      </w:r>
      <w:proofErr w:type="spellEnd"/>
      <w:r>
        <w:rPr>
          <w:rStyle w:val="Fett"/>
          <w:rFonts w:eastAsiaTheme="majorEastAsia"/>
        </w:rPr>
        <w:t xml:space="preserve"> hin / und ließ sie holen / und da sie zu </w:t>
      </w:r>
      <w:proofErr w:type="spellStart"/>
      <w:r>
        <w:rPr>
          <w:rStyle w:val="Fett"/>
          <w:rFonts w:eastAsiaTheme="majorEastAsia"/>
        </w:rPr>
        <w:t>jm</w:t>
      </w:r>
      <w:proofErr w:type="spellEnd"/>
      <w:r>
        <w:rPr>
          <w:rStyle w:val="Fett"/>
          <w:rFonts w:eastAsiaTheme="majorEastAsia"/>
        </w:rPr>
        <w:t xml:space="preserve"> hinein kam / </w:t>
      </w:r>
      <w:proofErr w:type="spellStart"/>
      <w:r>
        <w:rPr>
          <w:rStyle w:val="Fett"/>
          <w:rFonts w:eastAsiaTheme="majorEastAsia"/>
        </w:rPr>
        <w:t>schlieff</w:t>
      </w:r>
      <w:proofErr w:type="spellEnd"/>
      <w:r>
        <w:rPr>
          <w:rStyle w:val="Fett"/>
          <w:rFonts w:eastAsiaTheme="majorEastAsia"/>
        </w:rPr>
        <w:t xml:space="preserve"> er bei jr.</w:t>
      </w:r>
      <w:r>
        <w:t xml:space="preserve"> </w:t>
      </w:r>
    </w:p>
    <w:p w14:paraId="55A9793C" w14:textId="77777777" w:rsidR="001B58A6" w:rsidRDefault="001B58A6" w:rsidP="001B58A6">
      <w:pPr>
        <w:pStyle w:val="StandardWeb"/>
      </w:pPr>
      <w:r>
        <w:rPr>
          <w:rStyle w:val="Hervorhebung"/>
        </w:rPr>
        <w:t xml:space="preserve">Davids </w:t>
      </w:r>
      <w:proofErr w:type="spellStart"/>
      <w:r>
        <w:rPr>
          <w:rStyle w:val="Hervorhebung"/>
        </w:rPr>
        <w:t>Eebruch</w:t>
      </w:r>
      <w:proofErr w:type="spellEnd"/>
      <w:r>
        <w:rPr>
          <w:rStyle w:val="Hervorhebung"/>
        </w:rPr>
        <w:t>.</w:t>
      </w:r>
      <w:r>
        <w:t xml:space="preserve"> Es </w:t>
      </w:r>
      <w:proofErr w:type="spellStart"/>
      <w:r>
        <w:t>haette</w:t>
      </w:r>
      <w:proofErr w:type="spellEnd"/>
      <w:r>
        <w:t xml:space="preserve"> </w:t>
      </w:r>
      <w:proofErr w:type="spellStart"/>
      <w:r>
        <w:t>Davod</w:t>
      </w:r>
      <w:proofErr w:type="spellEnd"/>
      <w:r>
        <w:t xml:space="preserve"> </w:t>
      </w:r>
      <w:proofErr w:type="spellStart"/>
      <w:r>
        <w:t>artznei</w:t>
      </w:r>
      <w:proofErr w:type="spellEnd"/>
      <w:r>
        <w:t xml:space="preserve"> wider solche </w:t>
      </w:r>
      <w:proofErr w:type="spellStart"/>
      <w:r>
        <w:t>kranckhait</w:t>
      </w:r>
      <w:proofErr w:type="spellEnd"/>
      <w:r>
        <w:t xml:space="preserve"> / und </w:t>
      </w:r>
      <w:proofErr w:type="spellStart"/>
      <w:r>
        <w:t>wasser</w:t>
      </w:r>
      <w:proofErr w:type="spellEnd"/>
      <w:r>
        <w:t xml:space="preserve"> solch </w:t>
      </w:r>
      <w:proofErr w:type="spellStart"/>
      <w:r>
        <w:t>feür</w:t>
      </w:r>
      <w:proofErr w:type="spellEnd"/>
      <w:r>
        <w:t xml:space="preserve"> oder </w:t>
      </w:r>
      <w:proofErr w:type="spellStart"/>
      <w:r>
        <w:t>hitz</w:t>
      </w:r>
      <w:proofErr w:type="spellEnd"/>
      <w:r>
        <w:t xml:space="preserve"> zu </w:t>
      </w:r>
      <w:proofErr w:type="spellStart"/>
      <w:r>
        <w:t>leschen</w:t>
      </w:r>
      <w:proofErr w:type="spellEnd"/>
      <w:r>
        <w:t xml:space="preserve"> / </w:t>
      </w:r>
      <w:proofErr w:type="spellStart"/>
      <w:r>
        <w:t>gnuegsam</w:t>
      </w:r>
      <w:proofErr w:type="spellEnd"/>
      <w:r>
        <w:t xml:space="preserve"> gehabt / </w:t>
      </w:r>
      <w:proofErr w:type="spellStart"/>
      <w:r>
        <w:t>naemlich</w:t>
      </w:r>
      <w:proofErr w:type="spellEnd"/>
      <w:r>
        <w:t xml:space="preserve"> an seinen </w:t>
      </w:r>
      <w:proofErr w:type="spellStart"/>
      <w:r>
        <w:t>aignen</w:t>
      </w:r>
      <w:proofErr w:type="spellEnd"/>
      <w:r>
        <w:t xml:space="preserve"> Weibern. Welche er </w:t>
      </w:r>
      <w:proofErr w:type="spellStart"/>
      <w:r>
        <w:t>billich</w:t>
      </w:r>
      <w:proofErr w:type="spellEnd"/>
      <w:r>
        <w:t xml:space="preserve"> zum mittel für seine </w:t>
      </w:r>
      <w:proofErr w:type="spellStart"/>
      <w:r>
        <w:t>anfechtungen</w:t>
      </w:r>
      <w:proofErr w:type="spellEnd"/>
      <w:r>
        <w:t xml:space="preserve"> gebrauchet / </w:t>
      </w:r>
      <w:proofErr w:type="spellStart"/>
      <w:r>
        <w:t>unnd</w:t>
      </w:r>
      <w:proofErr w:type="spellEnd"/>
      <w:r>
        <w:t xml:space="preserve"> dem </w:t>
      </w:r>
      <w:proofErr w:type="spellStart"/>
      <w:r>
        <w:t>frummen</w:t>
      </w:r>
      <w:proofErr w:type="spellEnd"/>
      <w:r>
        <w:t xml:space="preserve"> Uria sein Bathseba </w:t>
      </w:r>
      <w:proofErr w:type="spellStart"/>
      <w:r>
        <w:t>unbeschissen</w:t>
      </w:r>
      <w:proofErr w:type="spellEnd"/>
      <w:r>
        <w:t xml:space="preserve"> haben </w:t>
      </w:r>
      <w:proofErr w:type="spellStart"/>
      <w:r>
        <w:t>solte</w:t>
      </w:r>
      <w:proofErr w:type="spellEnd"/>
      <w:r>
        <w:t xml:space="preserve">. Er aber </w:t>
      </w:r>
      <w:proofErr w:type="spellStart"/>
      <w:r>
        <w:t>leßt</w:t>
      </w:r>
      <w:proofErr w:type="spellEnd"/>
      <w:r>
        <w:t xml:space="preserve"> sich seiner Weiber </w:t>
      </w:r>
      <w:proofErr w:type="spellStart"/>
      <w:r>
        <w:t>nit</w:t>
      </w:r>
      <w:proofErr w:type="spellEnd"/>
      <w:r>
        <w:t xml:space="preserve"> </w:t>
      </w:r>
      <w:proofErr w:type="spellStart"/>
      <w:r>
        <w:t>vernügen</w:t>
      </w:r>
      <w:proofErr w:type="spellEnd"/>
      <w:r>
        <w:t xml:space="preserve"> / sendet und schicket auch hin seine </w:t>
      </w:r>
      <w:proofErr w:type="spellStart"/>
      <w:r>
        <w:t>Copler</w:t>
      </w:r>
      <w:proofErr w:type="spellEnd"/>
      <w:r>
        <w:t xml:space="preserve"> / </w:t>
      </w:r>
      <w:proofErr w:type="spellStart"/>
      <w:r>
        <w:t>laeßt</w:t>
      </w:r>
      <w:proofErr w:type="spellEnd"/>
      <w:r>
        <w:t xml:space="preserve"> fragen nach </w:t>
      </w:r>
      <w:proofErr w:type="spellStart"/>
      <w:r>
        <w:t>diser</w:t>
      </w:r>
      <w:proofErr w:type="spellEnd"/>
      <w:r>
        <w:t xml:space="preserve"> / wer / und </w:t>
      </w:r>
      <w:proofErr w:type="spellStart"/>
      <w:r>
        <w:t>wess</w:t>
      </w:r>
      <w:proofErr w:type="spellEnd"/>
      <w:r>
        <w:t xml:space="preserve"> sie sei. </w:t>
      </w:r>
      <w:proofErr w:type="spellStart"/>
      <w:r>
        <w:t>Wolte</w:t>
      </w:r>
      <w:proofErr w:type="spellEnd"/>
      <w:r>
        <w:t xml:space="preserve"> </w:t>
      </w:r>
      <w:proofErr w:type="spellStart"/>
      <w:r>
        <w:t>wol</w:t>
      </w:r>
      <w:proofErr w:type="spellEnd"/>
      <w:r>
        <w:t xml:space="preserve"> gern (wie zu achten) das sie frei / ledig / in die </w:t>
      </w:r>
      <w:proofErr w:type="spellStart"/>
      <w:r>
        <w:t>Ee</w:t>
      </w:r>
      <w:proofErr w:type="spellEnd"/>
      <w:r>
        <w:t xml:space="preserve"> </w:t>
      </w:r>
      <w:proofErr w:type="spellStart"/>
      <w:r>
        <w:t>nit</w:t>
      </w:r>
      <w:proofErr w:type="spellEnd"/>
      <w:r>
        <w:t xml:space="preserve"> </w:t>
      </w:r>
      <w:proofErr w:type="spellStart"/>
      <w:r>
        <w:t>verpflicht</w:t>
      </w:r>
      <w:proofErr w:type="spellEnd"/>
      <w:r>
        <w:t xml:space="preserve"> wer / damit er sie </w:t>
      </w:r>
      <w:proofErr w:type="spellStart"/>
      <w:r>
        <w:t>eerlich</w:t>
      </w:r>
      <w:proofErr w:type="spellEnd"/>
      <w:r>
        <w:t xml:space="preserve"> zum Weib nehmen und haben </w:t>
      </w:r>
      <w:proofErr w:type="spellStart"/>
      <w:r>
        <w:t>maecht</w:t>
      </w:r>
      <w:proofErr w:type="spellEnd"/>
      <w:r>
        <w:t xml:space="preserve">. Nun sie </w:t>
      </w:r>
      <w:proofErr w:type="spellStart"/>
      <w:r>
        <w:t>abe</w:t>
      </w:r>
      <w:proofErr w:type="spellEnd"/>
      <w:r>
        <w:t xml:space="preserve"> </w:t>
      </w:r>
      <w:proofErr w:type="spellStart"/>
      <w:r>
        <w:t>rnit</w:t>
      </w:r>
      <w:proofErr w:type="spellEnd"/>
      <w:r>
        <w:t xml:space="preserve"> ledig / </w:t>
      </w:r>
      <w:proofErr w:type="spellStart"/>
      <w:r>
        <w:t>würt</w:t>
      </w:r>
      <w:proofErr w:type="spellEnd"/>
      <w:r>
        <w:t xml:space="preserve"> sein </w:t>
      </w:r>
      <w:proofErr w:type="spellStart"/>
      <w:r>
        <w:t>urtail</w:t>
      </w:r>
      <w:proofErr w:type="spellEnd"/>
      <w:r>
        <w:t xml:space="preserve"> überwunden / von seinem mutwilligen lust / das er </w:t>
      </w:r>
      <w:proofErr w:type="spellStart"/>
      <w:r>
        <w:t>dencket</w:t>
      </w:r>
      <w:proofErr w:type="spellEnd"/>
      <w:r>
        <w:t xml:space="preserve"> </w:t>
      </w:r>
      <w:proofErr w:type="spellStart"/>
      <w:r>
        <w:t>unnd</w:t>
      </w:r>
      <w:proofErr w:type="spellEnd"/>
      <w:r>
        <w:t xml:space="preserve"> trachtet / wie er sich </w:t>
      </w:r>
      <w:proofErr w:type="spellStart"/>
      <w:r>
        <w:t>jre</w:t>
      </w:r>
      <w:proofErr w:type="spellEnd"/>
      <w:r>
        <w:t xml:space="preserve"> auch </w:t>
      </w:r>
      <w:proofErr w:type="spellStart"/>
      <w:r>
        <w:t>uneerlich</w:t>
      </w:r>
      <w:proofErr w:type="spellEnd"/>
      <w:r>
        <w:t xml:space="preserve"> gebrauch / und </w:t>
      </w:r>
      <w:proofErr w:type="spellStart"/>
      <w:r>
        <w:t>ain</w:t>
      </w:r>
      <w:proofErr w:type="spellEnd"/>
      <w:r>
        <w:t xml:space="preserve"> </w:t>
      </w:r>
      <w:proofErr w:type="spellStart"/>
      <w:r>
        <w:t>frembd</w:t>
      </w:r>
      <w:proofErr w:type="spellEnd"/>
      <w:r>
        <w:t xml:space="preserve"> </w:t>
      </w:r>
      <w:proofErr w:type="spellStart"/>
      <w:r>
        <w:t>Eegemahel</w:t>
      </w:r>
      <w:proofErr w:type="spellEnd"/>
      <w:r>
        <w:t xml:space="preserve"> / des er sich </w:t>
      </w:r>
      <w:proofErr w:type="spellStart"/>
      <w:r>
        <w:t>nit</w:t>
      </w:r>
      <w:proofErr w:type="spellEnd"/>
      <w:r>
        <w:t xml:space="preserve"> </w:t>
      </w:r>
      <w:proofErr w:type="spellStart"/>
      <w:r>
        <w:t>haette</w:t>
      </w:r>
      <w:proofErr w:type="spellEnd"/>
      <w:r>
        <w:t xml:space="preserve"> sollen lassen gelüsten / versuche. </w:t>
      </w:r>
      <w:proofErr w:type="spellStart"/>
      <w:r>
        <w:t>Sihe</w:t>
      </w:r>
      <w:proofErr w:type="spellEnd"/>
      <w:r>
        <w:t xml:space="preserve"> / in solcher </w:t>
      </w:r>
      <w:proofErr w:type="spellStart"/>
      <w:r>
        <w:t>hitz</w:t>
      </w:r>
      <w:proofErr w:type="spellEnd"/>
      <w:r>
        <w:t xml:space="preserve"> ist er sein </w:t>
      </w:r>
      <w:proofErr w:type="spellStart"/>
      <w:r>
        <w:t>selb</w:t>
      </w:r>
      <w:proofErr w:type="spellEnd"/>
      <w:r>
        <w:t xml:space="preserve"> nicht </w:t>
      </w:r>
      <w:proofErr w:type="spellStart"/>
      <w:r>
        <w:t>maechtig</w:t>
      </w:r>
      <w:proofErr w:type="spellEnd"/>
      <w:r>
        <w:t xml:space="preserve"> / </w:t>
      </w:r>
      <w:proofErr w:type="spellStart"/>
      <w:r>
        <w:t>laeßt</w:t>
      </w:r>
      <w:proofErr w:type="spellEnd"/>
      <w:r>
        <w:t xml:space="preserve"> sich die </w:t>
      </w:r>
      <w:proofErr w:type="spellStart"/>
      <w:r>
        <w:t>boeß</w:t>
      </w:r>
      <w:proofErr w:type="spellEnd"/>
      <w:r>
        <w:t xml:space="preserve"> lieb / und </w:t>
      </w:r>
      <w:proofErr w:type="spellStart"/>
      <w:r>
        <w:t>schaendtliche</w:t>
      </w:r>
      <w:proofErr w:type="spellEnd"/>
      <w:r>
        <w:t xml:space="preserve"> </w:t>
      </w:r>
      <w:proofErr w:type="spellStart"/>
      <w:r>
        <w:t>inbrunst</w:t>
      </w:r>
      <w:proofErr w:type="spellEnd"/>
      <w:r>
        <w:t xml:space="preserve"> überwinden / </w:t>
      </w:r>
      <w:proofErr w:type="spellStart"/>
      <w:r>
        <w:t>haißt</w:t>
      </w:r>
      <w:proofErr w:type="spellEnd"/>
      <w:r>
        <w:t xml:space="preserve"> und lasset sie holen / und </w:t>
      </w:r>
      <w:proofErr w:type="spellStart"/>
      <w:r>
        <w:t>jm</w:t>
      </w:r>
      <w:proofErr w:type="spellEnd"/>
      <w:r>
        <w:t xml:space="preserve"> </w:t>
      </w:r>
      <w:proofErr w:type="spellStart"/>
      <w:r>
        <w:t>zugefuert</w:t>
      </w:r>
      <w:proofErr w:type="spellEnd"/>
      <w:r>
        <w:t xml:space="preserve"> werden. Solch </w:t>
      </w:r>
      <w:proofErr w:type="spellStart"/>
      <w:r>
        <w:t>brunst</w:t>
      </w:r>
      <w:proofErr w:type="spellEnd"/>
      <w:r>
        <w:t xml:space="preserve"> die er </w:t>
      </w:r>
      <w:proofErr w:type="spellStart"/>
      <w:r>
        <w:t>billich</w:t>
      </w:r>
      <w:proofErr w:type="spellEnd"/>
      <w:r>
        <w:t xml:space="preserve"> mit seinen </w:t>
      </w:r>
      <w:proofErr w:type="spellStart"/>
      <w:r>
        <w:t>aignen</w:t>
      </w:r>
      <w:proofErr w:type="spellEnd"/>
      <w:r>
        <w:t xml:space="preserve"> Weibern / zu denen er fug / </w:t>
      </w:r>
      <w:proofErr w:type="spellStart"/>
      <w:r>
        <w:t>gedempt</w:t>
      </w:r>
      <w:proofErr w:type="spellEnd"/>
      <w:r>
        <w:t xml:space="preserve"> </w:t>
      </w:r>
      <w:proofErr w:type="spellStart"/>
      <w:r>
        <w:t>solt</w:t>
      </w:r>
      <w:proofErr w:type="spellEnd"/>
      <w:r>
        <w:t xml:space="preserve"> haben / </w:t>
      </w:r>
      <w:proofErr w:type="spellStart"/>
      <w:r>
        <w:t>leschet</w:t>
      </w:r>
      <w:proofErr w:type="spellEnd"/>
      <w:r>
        <w:t xml:space="preserve"> er mit </w:t>
      </w:r>
      <w:proofErr w:type="spellStart"/>
      <w:r>
        <w:t>diser</w:t>
      </w:r>
      <w:proofErr w:type="spellEnd"/>
      <w:r>
        <w:t xml:space="preserve"> / zu der er weder fug / </w:t>
      </w:r>
      <w:proofErr w:type="spellStart"/>
      <w:r>
        <w:t>glimpff</w:t>
      </w:r>
      <w:proofErr w:type="spellEnd"/>
      <w:r>
        <w:t xml:space="preserve"> / noch recht hat. Damit also Menschlicher </w:t>
      </w:r>
      <w:proofErr w:type="spellStart"/>
      <w:r>
        <w:t>bloedigkait</w:t>
      </w:r>
      <w:proofErr w:type="spellEnd"/>
      <w:r>
        <w:t xml:space="preserve"> und </w:t>
      </w:r>
      <w:proofErr w:type="spellStart"/>
      <w:r>
        <w:t>schachhait</w:t>
      </w:r>
      <w:proofErr w:type="spellEnd"/>
      <w:r>
        <w:t xml:space="preserve"> </w:t>
      </w:r>
      <w:proofErr w:type="spellStart"/>
      <w:r>
        <w:t>kain</w:t>
      </w:r>
      <w:proofErr w:type="spellEnd"/>
      <w:r>
        <w:t xml:space="preserve"> platz zu </w:t>
      </w:r>
      <w:proofErr w:type="spellStart"/>
      <w:r>
        <w:t>entschülbigen</w:t>
      </w:r>
      <w:proofErr w:type="spellEnd"/>
      <w:r>
        <w:t xml:space="preserve"> bleib / oder hab. </w:t>
      </w:r>
    </w:p>
    <w:p w14:paraId="619CC3A5" w14:textId="77777777" w:rsidR="001B58A6" w:rsidRDefault="001B58A6" w:rsidP="001B58A6">
      <w:pPr>
        <w:pStyle w:val="StandardWeb"/>
      </w:pPr>
      <w:r>
        <w:rPr>
          <w:rStyle w:val="Hervorhebung"/>
        </w:rPr>
        <w:t xml:space="preserve">Gott </w:t>
      </w:r>
      <w:proofErr w:type="spellStart"/>
      <w:r>
        <w:rPr>
          <w:rStyle w:val="Hervorhebung"/>
        </w:rPr>
        <w:t>laeßt</w:t>
      </w:r>
      <w:proofErr w:type="spellEnd"/>
      <w:r>
        <w:rPr>
          <w:rStyle w:val="Hervorhebung"/>
        </w:rPr>
        <w:t xml:space="preserve"> </w:t>
      </w:r>
      <w:proofErr w:type="spellStart"/>
      <w:r>
        <w:rPr>
          <w:rStyle w:val="Hervorhebung"/>
        </w:rPr>
        <w:t>kain</w:t>
      </w:r>
      <w:proofErr w:type="spellEnd"/>
      <w:r>
        <w:rPr>
          <w:rStyle w:val="Hervorhebung"/>
        </w:rPr>
        <w:t xml:space="preserve"> übel </w:t>
      </w:r>
      <w:proofErr w:type="spellStart"/>
      <w:r>
        <w:rPr>
          <w:rStyle w:val="Hervorhebung"/>
        </w:rPr>
        <w:t>ungestrafft</w:t>
      </w:r>
      <w:proofErr w:type="spellEnd"/>
      <w:r>
        <w:rPr>
          <w:rStyle w:val="Hervorhebung"/>
        </w:rPr>
        <w:t xml:space="preserve"> uns zum guten.</w:t>
      </w:r>
      <w:r>
        <w:t xml:space="preserve"> Nun </w:t>
      </w:r>
      <w:proofErr w:type="spellStart"/>
      <w:r>
        <w:t>ainem</w:t>
      </w:r>
      <w:proofErr w:type="spellEnd"/>
      <w:r>
        <w:t xml:space="preserve"> solchen grossen </w:t>
      </w:r>
      <w:proofErr w:type="spellStart"/>
      <w:r>
        <w:t>laster</w:t>
      </w:r>
      <w:proofErr w:type="spellEnd"/>
      <w:r>
        <w:t xml:space="preserve"> und übel </w:t>
      </w:r>
      <w:proofErr w:type="spellStart"/>
      <w:r>
        <w:t>kompt</w:t>
      </w:r>
      <w:proofErr w:type="spellEnd"/>
      <w:r>
        <w:t xml:space="preserve"> Gottes </w:t>
      </w:r>
      <w:proofErr w:type="spellStart"/>
      <w:r>
        <w:t>barmhertzigkait</w:t>
      </w:r>
      <w:proofErr w:type="spellEnd"/>
      <w:r>
        <w:t xml:space="preserve"> und </w:t>
      </w:r>
      <w:proofErr w:type="spellStart"/>
      <w:r>
        <w:t>guete</w:t>
      </w:r>
      <w:proofErr w:type="spellEnd"/>
      <w:r>
        <w:t xml:space="preserve"> (weil er </w:t>
      </w:r>
      <w:proofErr w:type="spellStart"/>
      <w:r>
        <w:t>ainer</w:t>
      </w:r>
      <w:proofErr w:type="spellEnd"/>
      <w:r>
        <w:t xml:space="preserve"> aus den </w:t>
      </w:r>
      <w:proofErr w:type="spellStart"/>
      <w:r>
        <w:t>erwoelten</w:t>
      </w:r>
      <w:proofErr w:type="spellEnd"/>
      <w:r>
        <w:t xml:space="preserve"> und Kindern Gottes ist) mit </w:t>
      </w:r>
      <w:proofErr w:type="spellStart"/>
      <w:r>
        <w:t>billicher</w:t>
      </w:r>
      <w:proofErr w:type="spellEnd"/>
      <w:r>
        <w:t xml:space="preserve"> </w:t>
      </w:r>
      <w:proofErr w:type="spellStart"/>
      <w:r>
        <w:t>raach</w:t>
      </w:r>
      <w:proofErr w:type="spellEnd"/>
      <w:r>
        <w:t xml:space="preserve"> und straff entgegen. Der Vater will </w:t>
      </w:r>
      <w:proofErr w:type="spellStart"/>
      <w:r>
        <w:t>dannocht</w:t>
      </w:r>
      <w:proofErr w:type="spellEnd"/>
      <w:r>
        <w:t xml:space="preserve"> das lieb </w:t>
      </w:r>
      <w:proofErr w:type="spellStart"/>
      <w:r>
        <w:t>kindt</w:t>
      </w:r>
      <w:proofErr w:type="spellEnd"/>
      <w:r>
        <w:t xml:space="preserve"> / </w:t>
      </w:r>
      <w:proofErr w:type="spellStart"/>
      <w:r>
        <w:t>nit</w:t>
      </w:r>
      <w:proofErr w:type="spellEnd"/>
      <w:r>
        <w:t xml:space="preserve"> gar im </w:t>
      </w:r>
      <w:proofErr w:type="spellStart"/>
      <w:r>
        <w:t>wuest</w:t>
      </w:r>
      <w:proofErr w:type="spellEnd"/>
      <w:r>
        <w:t xml:space="preserve"> lassen verderben und </w:t>
      </w:r>
      <w:proofErr w:type="spellStart"/>
      <w:r>
        <w:t>umbkommen</w:t>
      </w:r>
      <w:proofErr w:type="spellEnd"/>
      <w:r>
        <w:t xml:space="preserve"> / </w:t>
      </w:r>
      <w:proofErr w:type="spellStart"/>
      <w:r>
        <w:t>erzaigt</w:t>
      </w:r>
      <w:proofErr w:type="spellEnd"/>
      <w:r>
        <w:t xml:space="preserve"> und </w:t>
      </w:r>
      <w:proofErr w:type="spellStart"/>
      <w:r>
        <w:t>beweißt</w:t>
      </w:r>
      <w:proofErr w:type="spellEnd"/>
      <w:r>
        <w:t xml:space="preserve"> das Vatter </w:t>
      </w:r>
      <w:proofErr w:type="spellStart"/>
      <w:r>
        <w:t>hertz</w:t>
      </w:r>
      <w:proofErr w:type="spellEnd"/>
      <w:r>
        <w:t xml:space="preserve"> </w:t>
      </w:r>
      <w:proofErr w:type="spellStart"/>
      <w:r>
        <w:t>gantz</w:t>
      </w:r>
      <w:proofErr w:type="spellEnd"/>
      <w:r>
        <w:t xml:space="preserve"> </w:t>
      </w:r>
      <w:proofErr w:type="spellStart"/>
      <w:r>
        <w:t>freündtlich</w:t>
      </w:r>
      <w:proofErr w:type="spellEnd"/>
      <w:r>
        <w:t xml:space="preserve"> / aber doch nicht in der </w:t>
      </w:r>
      <w:proofErr w:type="spellStart"/>
      <w:r>
        <w:t>straaff</w:t>
      </w:r>
      <w:proofErr w:type="spellEnd"/>
      <w:r>
        <w:t xml:space="preserve"> / damit der </w:t>
      </w:r>
      <w:proofErr w:type="spellStart"/>
      <w:r>
        <w:t>sun</w:t>
      </w:r>
      <w:proofErr w:type="spellEnd"/>
      <w:r>
        <w:t xml:space="preserve"> gezüchtiget / </w:t>
      </w:r>
      <w:proofErr w:type="spellStart"/>
      <w:r>
        <w:t>hinfurt</w:t>
      </w:r>
      <w:proofErr w:type="spellEnd"/>
      <w:r>
        <w:t xml:space="preserve"> desto </w:t>
      </w:r>
      <w:proofErr w:type="spellStart"/>
      <w:r>
        <w:t>fürsichtiger</w:t>
      </w:r>
      <w:proofErr w:type="spellEnd"/>
      <w:r>
        <w:t xml:space="preserve"> sich von </w:t>
      </w:r>
      <w:proofErr w:type="spellStart"/>
      <w:r>
        <w:t>buberei</w:t>
      </w:r>
      <w:proofErr w:type="spellEnd"/>
      <w:r>
        <w:t xml:space="preserve"> </w:t>
      </w:r>
      <w:proofErr w:type="spellStart"/>
      <w:r>
        <w:t>verhuette</w:t>
      </w:r>
      <w:proofErr w:type="spellEnd"/>
      <w:r>
        <w:t xml:space="preserve"> / und in </w:t>
      </w:r>
      <w:proofErr w:type="spellStart"/>
      <w:r>
        <w:t>besserung</w:t>
      </w:r>
      <w:proofErr w:type="spellEnd"/>
      <w:r>
        <w:t xml:space="preserve"> </w:t>
      </w:r>
      <w:proofErr w:type="spellStart"/>
      <w:r>
        <w:t>gedenck</w:t>
      </w:r>
      <w:proofErr w:type="spellEnd"/>
      <w:r>
        <w:t xml:space="preserve"> für zufahren. Dann wann wir </w:t>
      </w:r>
      <w:proofErr w:type="spellStart"/>
      <w:r>
        <w:t>gericht</w:t>
      </w:r>
      <w:proofErr w:type="spellEnd"/>
      <w:r>
        <w:t xml:space="preserve"> werden / werden wir von dem Herren gestrafft / </w:t>
      </w:r>
      <w:proofErr w:type="spellStart"/>
      <w:r>
        <w:t>auff</w:t>
      </w:r>
      <w:proofErr w:type="spellEnd"/>
      <w:r>
        <w:t xml:space="preserve"> das wir </w:t>
      </w:r>
      <w:proofErr w:type="spellStart"/>
      <w:r>
        <w:t>nit</w:t>
      </w:r>
      <w:proofErr w:type="spellEnd"/>
      <w:r>
        <w:t xml:space="preserve"> mit der Welt </w:t>
      </w:r>
      <w:proofErr w:type="spellStart"/>
      <w:r>
        <w:t>verdampt</w:t>
      </w:r>
      <w:proofErr w:type="spellEnd"/>
      <w:r>
        <w:t xml:space="preserve"> werden. Also strafft er </w:t>
      </w:r>
      <w:proofErr w:type="spellStart"/>
      <w:r>
        <w:t>jnen</w:t>
      </w:r>
      <w:proofErr w:type="spellEnd"/>
      <w:r>
        <w:t xml:space="preserve"> / weil er sein </w:t>
      </w:r>
      <w:proofErr w:type="spellStart"/>
      <w:r>
        <w:t>laster</w:t>
      </w:r>
      <w:proofErr w:type="spellEnd"/>
      <w:r>
        <w:t xml:space="preserve"> und </w:t>
      </w:r>
      <w:proofErr w:type="spellStart"/>
      <w:r>
        <w:t>schand</w:t>
      </w:r>
      <w:proofErr w:type="spellEnd"/>
      <w:r>
        <w:t xml:space="preserve"> an tag bringet / doch mi </w:t>
      </w:r>
      <w:proofErr w:type="spellStart"/>
      <w:r>
        <w:t>begnadung</w:t>
      </w:r>
      <w:proofErr w:type="spellEnd"/>
      <w:r>
        <w:t xml:space="preserve"> </w:t>
      </w:r>
      <w:proofErr w:type="spellStart"/>
      <w:r>
        <w:t>aines</w:t>
      </w:r>
      <w:proofErr w:type="spellEnd"/>
      <w:r>
        <w:t xml:space="preserve"> Kinds. Vermischt also </w:t>
      </w:r>
      <w:proofErr w:type="spellStart"/>
      <w:r>
        <w:t>gnad</w:t>
      </w:r>
      <w:proofErr w:type="spellEnd"/>
      <w:r>
        <w:t xml:space="preserve"> </w:t>
      </w:r>
      <w:proofErr w:type="spellStart"/>
      <w:r>
        <w:t>under</w:t>
      </w:r>
      <w:proofErr w:type="spellEnd"/>
      <w:r>
        <w:t xml:space="preserve"> den </w:t>
      </w:r>
      <w:proofErr w:type="spellStart"/>
      <w:r>
        <w:t>zorn</w:t>
      </w:r>
      <w:proofErr w:type="spellEnd"/>
      <w:r>
        <w:t xml:space="preserve"> / und das </w:t>
      </w:r>
      <w:proofErr w:type="spellStart"/>
      <w:r>
        <w:t>haimlich</w:t>
      </w:r>
      <w:proofErr w:type="spellEnd"/>
      <w:r>
        <w:t xml:space="preserve"> und verborgen übel / </w:t>
      </w:r>
      <w:proofErr w:type="spellStart"/>
      <w:r>
        <w:t>clagt</w:t>
      </w:r>
      <w:proofErr w:type="spellEnd"/>
      <w:r>
        <w:t xml:space="preserve"> er mit </w:t>
      </w:r>
      <w:proofErr w:type="spellStart"/>
      <w:r>
        <w:t>oeffentlichem</w:t>
      </w:r>
      <w:proofErr w:type="spellEnd"/>
      <w:r>
        <w:t xml:space="preserve"> </w:t>
      </w:r>
      <w:proofErr w:type="spellStart"/>
      <w:r>
        <w:t>gemainem</w:t>
      </w:r>
      <w:proofErr w:type="spellEnd"/>
      <w:r>
        <w:t xml:space="preserve"> guten. </w:t>
      </w:r>
    </w:p>
    <w:p w14:paraId="560A6A68" w14:textId="77777777" w:rsidR="001B58A6" w:rsidRDefault="001B58A6" w:rsidP="001B58A6">
      <w:pPr>
        <w:pStyle w:val="StandardWeb"/>
      </w:pPr>
      <w:r>
        <w:t xml:space="preserve">Da nun </w:t>
      </w:r>
      <w:proofErr w:type="spellStart"/>
      <w:r>
        <w:t>Bathsaba</w:t>
      </w:r>
      <w:proofErr w:type="spellEnd"/>
      <w:r>
        <w:t xml:space="preserve"> zu David gebracht / und zu </w:t>
      </w:r>
      <w:proofErr w:type="spellStart"/>
      <w:r>
        <w:t>jm</w:t>
      </w:r>
      <w:proofErr w:type="spellEnd"/>
      <w:r>
        <w:t xml:space="preserve"> hinein kam / erfolget er seins </w:t>
      </w:r>
      <w:proofErr w:type="spellStart"/>
      <w:r>
        <w:t>hertzens</w:t>
      </w:r>
      <w:proofErr w:type="spellEnd"/>
      <w:r>
        <w:t xml:space="preserve"> </w:t>
      </w:r>
      <w:proofErr w:type="spellStart"/>
      <w:r>
        <w:t>begir</w:t>
      </w:r>
      <w:proofErr w:type="spellEnd"/>
      <w:r>
        <w:t xml:space="preserve"> / und schlafft bei </w:t>
      </w:r>
      <w:proofErr w:type="spellStart"/>
      <w:r>
        <w:t>jr</w:t>
      </w:r>
      <w:proofErr w:type="spellEnd"/>
      <w:r>
        <w:t xml:space="preserve"> / Er aber muß es noch </w:t>
      </w:r>
      <w:proofErr w:type="spellStart"/>
      <w:r>
        <w:t>wol</w:t>
      </w:r>
      <w:proofErr w:type="spellEnd"/>
      <w:r>
        <w:t xml:space="preserve"> </w:t>
      </w:r>
      <w:proofErr w:type="spellStart"/>
      <w:r>
        <w:t>vierfaeltig</w:t>
      </w:r>
      <w:proofErr w:type="spellEnd"/>
      <w:r>
        <w:t xml:space="preserve"> </w:t>
      </w:r>
      <w:proofErr w:type="spellStart"/>
      <w:r>
        <w:t>zalen</w:t>
      </w:r>
      <w:proofErr w:type="spellEnd"/>
      <w:r>
        <w:t xml:space="preserve"> / wie er das </w:t>
      </w:r>
      <w:proofErr w:type="spellStart"/>
      <w:r>
        <w:t>urtail</w:t>
      </w:r>
      <w:proofErr w:type="spellEnd"/>
      <w:r>
        <w:t xml:space="preserve"> wider sich </w:t>
      </w:r>
      <w:proofErr w:type="spellStart"/>
      <w:r>
        <w:t>selbs</w:t>
      </w:r>
      <w:proofErr w:type="spellEnd"/>
      <w:r>
        <w:t xml:space="preserve"> (doch </w:t>
      </w:r>
      <w:proofErr w:type="spellStart"/>
      <w:r>
        <w:t>un</w:t>
      </w:r>
      <w:proofErr w:type="spellEnd"/>
      <w:r>
        <w:t xml:space="preserve"> wissen) </w:t>
      </w:r>
      <w:proofErr w:type="spellStart"/>
      <w:r>
        <w:t>faellet</w:t>
      </w:r>
      <w:proofErr w:type="spellEnd"/>
      <w:r>
        <w:t xml:space="preserve"> / und hernach folget / und im </w:t>
      </w:r>
      <w:proofErr w:type="spellStart"/>
      <w:r>
        <w:t>gesicht</w:t>
      </w:r>
      <w:proofErr w:type="spellEnd"/>
      <w:r>
        <w:t xml:space="preserve"> / eben wie Jesus </w:t>
      </w:r>
      <w:proofErr w:type="spellStart"/>
      <w:r>
        <w:t>Syrach</w:t>
      </w:r>
      <w:proofErr w:type="spellEnd"/>
      <w:r>
        <w:t xml:space="preserve"> sagt / </w:t>
      </w:r>
      <w:proofErr w:type="spellStart"/>
      <w:r>
        <w:t>cap</w:t>
      </w:r>
      <w:proofErr w:type="spellEnd"/>
      <w:r>
        <w:t xml:space="preserve">. 20. Es glücket manchem in </w:t>
      </w:r>
      <w:proofErr w:type="spellStart"/>
      <w:r>
        <w:t>boesen</w:t>
      </w:r>
      <w:proofErr w:type="spellEnd"/>
      <w:r>
        <w:t xml:space="preserve"> </w:t>
      </w:r>
      <w:proofErr w:type="spellStart"/>
      <w:r>
        <w:t>sachen</w:t>
      </w:r>
      <w:proofErr w:type="spellEnd"/>
      <w:r>
        <w:t xml:space="preserve"> / aber es </w:t>
      </w:r>
      <w:proofErr w:type="spellStart"/>
      <w:r>
        <w:t>gedeyet</w:t>
      </w:r>
      <w:proofErr w:type="spellEnd"/>
      <w:r>
        <w:t xml:space="preserve"> </w:t>
      </w:r>
      <w:proofErr w:type="spellStart"/>
      <w:r>
        <w:t>jm</w:t>
      </w:r>
      <w:proofErr w:type="spellEnd"/>
      <w:r>
        <w:t xml:space="preserve"> zum verderben. Als aber er sie nun </w:t>
      </w:r>
      <w:proofErr w:type="spellStart"/>
      <w:r>
        <w:t>beschlaffen</w:t>
      </w:r>
      <w:proofErr w:type="spellEnd"/>
      <w:r>
        <w:t xml:space="preserve"> hat / </w:t>
      </w:r>
      <w:proofErr w:type="spellStart"/>
      <w:r>
        <w:t>hailiget</w:t>
      </w:r>
      <w:proofErr w:type="spellEnd"/>
      <w:r>
        <w:t xml:space="preserve"> sie sich so bald von </w:t>
      </w:r>
      <w:proofErr w:type="spellStart"/>
      <w:r>
        <w:t>jrer</w:t>
      </w:r>
      <w:proofErr w:type="spellEnd"/>
      <w:r>
        <w:t xml:space="preserve"> </w:t>
      </w:r>
      <w:proofErr w:type="spellStart"/>
      <w:r>
        <w:t>unrainigkaiet</w:t>
      </w:r>
      <w:proofErr w:type="spellEnd"/>
      <w:r>
        <w:t xml:space="preserve">. </w:t>
      </w:r>
      <w:proofErr w:type="spellStart"/>
      <w:r>
        <w:t>Welchs</w:t>
      </w:r>
      <w:proofErr w:type="spellEnd"/>
      <w:r>
        <w:t xml:space="preserve"> war </w:t>
      </w:r>
      <w:proofErr w:type="spellStart"/>
      <w:r>
        <w:t>ain</w:t>
      </w:r>
      <w:proofErr w:type="spellEnd"/>
      <w:r>
        <w:t xml:space="preserve"> gewiß </w:t>
      </w:r>
      <w:proofErr w:type="spellStart"/>
      <w:r>
        <w:t>anzaigung</w:t>
      </w:r>
      <w:proofErr w:type="spellEnd"/>
      <w:r>
        <w:t xml:space="preserve"> / das sie empfangen </w:t>
      </w:r>
      <w:proofErr w:type="spellStart"/>
      <w:r>
        <w:t>haette</w:t>
      </w:r>
      <w:proofErr w:type="spellEnd"/>
      <w:r>
        <w:t xml:space="preserve">. Dann so bald sie rain </w:t>
      </w:r>
      <w:proofErr w:type="spellStart"/>
      <w:r>
        <w:t>würt</w:t>
      </w:r>
      <w:proofErr w:type="spellEnd"/>
      <w:r>
        <w:t xml:space="preserve"> / das ist / das </w:t>
      </w:r>
      <w:proofErr w:type="spellStart"/>
      <w:r>
        <w:t>jr</w:t>
      </w:r>
      <w:proofErr w:type="spellEnd"/>
      <w:r>
        <w:t xml:space="preserve"> der </w:t>
      </w:r>
      <w:proofErr w:type="spellStart"/>
      <w:r>
        <w:t>Frawen</w:t>
      </w:r>
      <w:proofErr w:type="spellEnd"/>
      <w:r>
        <w:t xml:space="preserve"> </w:t>
      </w:r>
      <w:proofErr w:type="spellStart"/>
      <w:r>
        <w:t>kranckhait</w:t>
      </w:r>
      <w:proofErr w:type="spellEnd"/>
      <w:r>
        <w:t xml:space="preserve"> </w:t>
      </w:r>
      <w:proofErr w:type="spellStart"/>
      <w:r>
        <w:t>nit</w:t>
      </w:r>
      <w:proofErr w:type="spellEnd"/>
      <w:r>
        <w:t xml:space="preserve"> </w:t>
      </w:r>
      <w:proofErr w:type="spellStart"/>
      <w:r>
        <w:t>mer</w:t>
      </w:r>
      <w:proofErr w:type="spellEnd"/>
      <w:r>
        <w:t xml:space="preserve"> </w:t>
      </w:r>
      <w:proofErr w:type="spellStart"/>
      <w:r>
        <w:t>kompt</w:t>
      </w:r>
      <w:proofErr w:type="spellEnd"/>
      <w:r>
        <w:t xml:space="preserve"> / wie sie kommen </w:t>
      </w:r>
      <w:proofErr w:type="spellStart"/>
      <w:r>
        <w:t>sol</w:t>
      </w:r>
      <w:proofErr w:type="spellEnd"/>
      <w:r>
        <w:t xml:space="preserve"> / sonder </w:t>
      </w:r>
      <w:proofErr w:type="spellStart"/>
      <w:r>
        <w:t>außbleibt</w:t>
      </w:r>
      <w:proofErr w:type="spellEnd"/>
      <w:r>
        <w:t xml:space="preserve"> / </w:t>
      </w:r>
      <w:proofErr w:type="spellStart"/>
      <w:r>
        <w:t>merckt</w:t>
      </w:r>
      <w:proofErr w:type="spellEnd"/>
      <w:r>
        <w:t xml:space="preserve"> und verstehet sie / das sie </w:t>
      </w:r>
      <w:proofErr w:type="spellStart"/>
      <w:r>
        <w:t>entpfangen</w:t>
      </w:r>
      <w:proofErr w:type="spellEnd"/>
      <w:r>
        <w:t xml:space="preserve"> hab / das will sie dann auch David wissen lassen / wie folgt. </w:t>
      </w:r>
    </w:p>
    <w:p w14:paraId="68A0ECF9" w14:textId="77777777" w:rsidR="001B58A6" w:rsidRDefault="001B58A6" w:rsidP="001B58A6">
      <w:pPr>
        <w:pStyle w:val="StandardWeb"/>
      </w:pPr>
      <w:r>
        <w:rPr>
          <w:rStyle w:val="Fett"/>
          <w:rFonts w:eastAsiaTheme="majorEastAsia"/>
        </w:rPr>
        <w:t xml:space="preserve">Und das Weib ward schwanger / und </w:t>
      </w:r>
      <w:proofErr w:type="spellStart"/>
      <w:r>
        <w:rPr>
          <w:rStyle w:val="Fett"/>
          <w:rFonts w:eastAsiaTheme="majorEastAsia"/>
        </w:rPr>
        <w:t>sandt</w:t>
      </w:r>
      <w:proofErr w:type="spellEnd"/>
      <w:r>
        <w:rPr>
          <w:rStyle w:val="Fett"/>
          <w:rFonts w:eastAsiaTheme="majorEastAsia"/>
        </w:rPr>
        <w:t xml:space="preserve"> hin / und ließ David verkündigen / und sagen / Ich bin schwanger worden.</w:t>
      </w:r>
      <w:r>
        <w:t xml:space="preserve"> </w:t>
      </w:r>
    </w:p>
    <w:p w14:paraId="00AFFA75" w14:textId="77777777" w:rsidR="001B58A6" w:rsidRDefault="001B58A6" w:rsidP="001B58A6">
      <w:pPr>
        <w:pStyle w:val="StandardWeb"/>
      </w:pPr>
      <w:r>
        <w:rPr>
          <w:rStyle w:val="Hervorhebung"/>
        </w:rPr>
        <w:t xml:space="preserve">Bathseba </w:t>
      </w:r>
      <w:proofErr w:type="spellStart"/>
      <w:r>
        <w:rPr>
          <w:rStyle w:val="Hervorhebung"/>
        </w:rPr>
        <w:t>würt</w:t>
      </w:r>
      <w:proofErr w:type="spellEnd"/>
      <w:r>
        <w:rPr>
          <w:rStyle w:val="Hervorhebung"/>
        </w:rPr>
        <w:t xml:space="preserve"> schwanger.</w:t>
      </w:r>
      <w:r>
        <w:t xml:space="preserve"> Da nun Bathseba </w:t>
      </w:r>
      <w:proofErr w:type="spellStart"/>
      <w:r>
        <w:t>entpfand</w:t>
      </w:r>
      <w:proofErr w:type="spellEnd"/>
      <w:r>
        <w:t xml:space="preserve"> und </w:t>
      </w:r>
      <w:proofErr w:type="spellStart"/>
      <w:r>
        <w:t>vernam</w:t>
      </w:r>
      <w:proofErr w:type="spellEnd"/>
      <w:r>
        <w:t xml:space="preserve"> / aus gewissen </w:t>
      </w:r>
      <w:proofErr w:type="spellStart"/>
      <w:r>
        <w:t>zaichen</w:t>
      </w:r>
      <w:proofErr w:type="spellEnd"/>
      <w:r>
        <w:t xml:space="preserve"> und </w:t>
      </w:r>
      <w:proofErr w:type="spellStart"/>
      <w:r>
        <w:t>anzaigungen</w:t>
      </w:r>
      <w:proofErr w:type="spellEnd"/>
      <w:r>
        <w:t xml:space="preserve"> / das sie </w:t>
      </w:r>
      <w:proofErr w:type="spellStart"/>
      <w:r>
        <w:t>entpfangen</w:t>
      </w:r>
      <w:proofErr w:type="spellEnd"/>
      <w:r>
        <w:t xml:space="preserve"> und schwanger worden war / </w:t>
      </w:r>
      <w:proofErr w:type="spellStart"/>
      <w:r>
        <w:t>Wolte</w:t>
      </w:r>
      <w:proofErr w:type="spellEnd"/>
      <w:r>
        <w:t xml:space="preserve"> oder </w:t>
      </w:r>
      <w:proofErr w:type="spellStart"/>
      <w:r>
        <w:t>kondte</w:t>
      </w:r>
      <w:proofErr w:type="spellEnd"/>
      <w:r>
        <w:t xml:space="preserve"> sie </w:t>
      </w:r>
      <w:proofErr w:type="spellStart"/>
      <w:r>
        <w:t>solchs</w:t>
      </w:r>
      <w:proofErr w:type="spellEnd"/>
      <w:r>
        <w:t xml:space="preserve"> David </w:t>
      </w:r>
      <w:proofErr w:type="spellStart"/>
      <w:r>
        <w:t>nit</w:t>
      </w:r>
      <w:proofErr w:type="spellEnd"/>
      <w:r>
        <w:t xml:space="preserve"> bergen / sonder ließ </w:t>
      </w:r>
      <w:proofErr w:type="spellStart"/>
      <w:r>
        <w:t>jm</w:t>
      </w:r>
      <w:proofErr w:type="spellEnd"/>
      <w:r>
        <w:t xml:space="preserve"> verkündigen / und sagen / Ich bin schwanger worden. Als </w:t>
      </w:r>
      <w:proofErr w:type="spellStart"/>
      <w:r>
        <w:t>solt</w:t>
      </w:r>
      <w:proofErr w:type="spellEnd"/>
      <w:r>
        <w:t xml:space="preserve"> sie sagen / </w:t>
      </w:r>
      <w:proofErr w:type="spellStart"/>
      <w:r>
        <w:t>Wolan</w:t>
      </w:r>
      <w:proofErr w:type="spellEnd"/>
      <w:r>
        <w:t xml:space="preserve"> / rathe du und </w:t>
      </w:r>
      <w:proofErr w:type="spellStart"/>
      <w:r>
        <w:t>tracht</w:t>
      </w:r>
      <w:proofErr w:type="spellEnd"/>
      <w:r>
        <w:t xml:space="preserve"> was hierin von </w:t>
      </w:r>
      <w:proofErr w:type="spellStart"/>
      <w:r>
        <w:t>noeten</w:t>
      </w:r>
      <w:proofErr w:type="spellEnd"/>
      <w:r>
        <w:t xml:space="preserve"> </w:t>
      </w:r>
      <w:proofErr w:type="spellStart"/>
      <w:r>
        <w:t>zuthun</w:t>
      </w:r>
      <w:proofErr w:type="spellEnd"/>
      <w:r>
        <w:t xml:space="preserve"> / wie die </w:t>
      </w:r>
      <w:proofErr w:type="spellStart"/>
      <w:r>
        <w:t>sach</w:t>
      </w:r>
      <w:proofErr w:type="spellEnd"/>
      <w:r>
        <w:t xml:space="preserve"> </w:t>
      </w:r>
      <w:proofErr w:type="spellStart"/>
      <w:r>
        <w:t>anzugreiffen</w:t>
      </w:r>
      <w:proofErr w:type="spellEnd"/>
      <w:r>
        <w:t xml:space="preserve"> / damit ich der straff / so den </w:t>
      </w:r>
      <w:proofErr w:type="spellStart"/>
      <w:r>
        <w:t>eebrechern</w:t>
      </w:r>
      <w:proofErr w:type="spellEnd"/>
      <w:r>
        <w:t xml:space="preserve"> bestimmet im </w:t>
      </w:r>
      <w:proofErr w:type="spellStart"/>
      <w:r>
        <w:t>Gesatz</w:t>
      </w:r>
      <w:proofErr w:type="spellEnd"/>
      <w:r>
        <w:t xml:space="preserve"> / </w:t>
      </w:r>
      <w:proofErr w:type="spellStart"/>
      <w:r>
        <w:t>naemlich</w:t>
      </w:r>
      <w:proofErr w:type="spellEnd"/>
      <w:r>
        <w:t xml:space="preserve"> / der </w:t>
      </w:r>
      <w:proofErr w:type="spellStart"/>
      <w:r>
        <w:t>verstainigung</w:t>
      </w:r>
      <w:proofErr w:type="spellEnd"/>
      <w:r>
        <w:t xml:space="preserve"> </w:t>
      </w:r>
      <w:proofErr w:type="spellStart"/>
      <w:r>
        <w:t>entgang</w:t>
      </w:r>
      <w:proofErr w:type="spellEnd"/>
      <w:r>
        <w:t xml:space="preserve"> / deiner </w:t>
      </w:r>
      <w:proofErr w:type="spellStart"/>
      <w:r>
        <w:t>Künigliche</w:t>
      </w:r>
      <w:proofErr w:type="spellEnd"/>
      <w:r>
        <w:t xml:space="preserve"> </w:t>
      </w:r>
      <w:proofErr w:type="spellStart"/>
      <w:r>
        <w:t>eer</w:t>
      </w:r>
      <w:proofErr w:type="spellEnd"/>
      <w:r>
        <w:t xml:space="preserve"> gerathen und </w:t>
      </w:r>
      <w:proofErr w:type="spellStart"/>
      <w:r>
        <w:t>geholffen</w:t>
      </w:r>
      <w:proofErr w:type="spellEnd"/>
      <w:r>
        <w:t xml:space="preserve"> / und meines Mans Uria </w:t>
      </w:r>
      <w:proofErr w:type="spellStart"/>
      <w:r>
        <w:t>eiffer</w:t>
      </w:r>
      <w:proofErr w:type="spellEnd"/>
      <w:r>
        <w:t xml:space="preserve"> </w:t>
      </w:r>
      <w:proofErr w:type="spellStart"/>
      <w:r>
        <w:t>nit</w:t>
      </w:r>
      <w:proofErr w:type="spellEnd"/>
      <w:r>
        <w:t xml:space="preserve"> </w:t>
      </w:r>
      <w:proofErr w:type="spellStart"/>
      <w:r>
        <w:t>erhitziget</w:t>
      </w:r>
      <w:proofErr w:type="spellEnd"/>
      <w:r>
        <w:t xml:space="preserve"> und entzündet werde. </w:t>
      </w:r>
    </w:p>
    <w:p w14:paraId="7A28007D" w14:textId="77777777" w:rsidR="001B58A6" w:rsidRDefault="001B58A6" w:rsidP="001B58A6">
      <w:pPr>
        <w:pStyle w:val="StandardWeb"/>
      </w:pPr>
      <w:r>
        <w:rPr>
          <w:rStyle w:val="Hervorhebung"/>
        </w:rPr>
        <w:t xml:space="preserve">Fall der </w:t>
      </w:r>
      <w:proofErr w:type="spellStart"/>
      <w:r>
        <w:rPr>
          <w:rStyle w:val="Hervorhebung"/>
        </w:rPr>
        <w:t>Hailigen</w:t>
      </w:r>
      <w:proofErr w:type="spellEnd"/>
      <w:r>
        <w:rPr>
          <w:rStyle w:val="Hervorhebung"/>
        </w:rPr>
        <w:t xml:space="preserve"> dienet / War zu?</w:t>
      </w:r>
      <w:r>
        <w:t xml:space="preserve"> Davids / Petri / und anderer der gleichen grosser </w:t>
      </w:r>
      <w:proofErr w:type="spellStart"/>
      <w:r>
        <w:t>Leütt</w:t>
      </w:r>
      <w:proofErr w:type="spellEnd"/>
      <w:r>
        <w:t xml:space="preserve"> und </w:t>
      </w:r>
      <w:proofErr w:type="spellStart"/>
      <w:r>
        <w:t>Hailigen</w:t>
      </w:r>
      <w:proofErr w:type="spellEnd"/>
      <w:r>
        <w:t xml:space="preserve"> </w:t>
      </w:r>
      <w:proofErr w:type="spellStart"/>
      <w:r>
        <w:t>sünde</w:t>
      </w:r>
      <w:proofErr w:type="spellEnd"/>
      <w:r>
        <w:t xml:space="preserve"> und fall / </w:t>
      </w:r>
      <w:proofErr w:type="spellStart"/>
      <w:r>
        <w:t>würt</w:t>
      </w:r>
      <w:proofErr w:type="spellEnd"/>
      <w:r>
        <w:t xml:space="preserve"> </w:t>
      </w:r>
      <w:proofErr w:type="spellStart"/>
      <w:r>
        <w:t>inn</w:t>
      </w:r>
      <w:proofErr w:type="spellEnd"/>
      <w:r>
        <w:t xml:space="preserve"> der </w:t>
      </w:r>
      <w:proofErr w:type="spellStart"/>
      <w:r>
        <w:t>hailigen</w:t>
      </w:r>
      <w:proofErr w:type="spellEnd"/>
      <w:r>
        <w:t xml:space="preserve"> </w:t>
      </w:r>
      <w:proofErr w:type="spellStart"/>
      <w:r>
        <w:t>Schrifft</w:t>
      </w:r>
      <w:proofErr w:type="spellEnd"/>
      <w:r>
        <w:t xml:space="preserve"> begriffen / gemeldet und anzogen / Wozu aber / und </w:t>
      </w:r>
      <w:proofErr w:type="spellStart"/>
      <w:r>
        <w:t>warumb</w:t>
      </w:r>
      <w:proofErr w:type="spellEnd"/>
      <w:r>
        <w:t xml:space="preserve"> das? Warlich es </w:t>
      </w:r>
      <w:proofErr w:type="spellStart"/>
      <w:r>
        <w:t>geschihet</w:t>
      </w:r>
      <w:proofErr w:type="spellEnd"/>
      <w:r>
        <w:t xml:space="preserve"> </w:t>
      </w:r>
      <w:proofErr w:type="spellStart"/>
      <w:r>
        <w:t>umb</w:t>
      </w:r>
      <w:proofErr w:type="spellEnd"/>
      <w:r>
        <w:t xml:space="preserve"> </w:t>
      </w:r>
      <w:proofErr w:type="spellStart"/>
      <w:r>
        <w:t>kainer</w:t>
      </w:r>
      <w:proofErr w:type="spellEnd"/>
      <w:r>
        <w:t xml:space="preserve"> andern </w:t>
      </w:r>
      <w:proofErr w:type="spellStart"/>
      <w:r>
        <w:t>ursach</w:t>
      </w:r>
      <w:proofErr w:type="spellEnd"/>
      <w:r>
        <w:t xml:space="preserve"> / dann </w:t>
      </w:r>
      <w:proofErr w:type="spellStart"/>
      <w:r>
        <w:t>umb</w:t>
      </w:r>
      <w:proofErr w:type="spellEnd"/>
      <w:r>
        <w:t xml:space="preserve"> unsern willen / uns zu nutz und gutem / die wir noch hie / das </w:t>
      </w:r>
      <w:proofErr w:type="spellStart"/>
      <w:r>
        <w:t>zerstoerlich</w:t>
      </w:r>
      <w:proofErr w:type="spellEnd"/>
      <w:r>
        <w:t xml:space="preserve"> </w:t>
      </w:r>
      <w:proofErr w:type="spellStart"/>
      <w:r>
        <w:t>flaisch</w:t>
      </w:r>
      <w:proofErr w:type="spellEnd"/>
      <w:r>
        <w:t xml:space="preserve"> an unserem leib </w:t>
      </w:r>
      <w:proofErr w:type="spellStart"/>
      <w:r>
        <w:t>umbher</w:t>
      </w:r>
      <w:proofErr w:type="spellEnd"/>
      <w:r>
        <w:t xml:space="preserve"> </w:t>
      </w:r>
      <w:proofErr w:type="spellStart"/>
      <w:r>
        <w:t>schlayffenn</w:t>
      </w:r>
      <w:proofErr w:type="spellEnd"/>
      <w:r>
        <w:t xml:space="preserve"> / damit der fall der grossen trefflichen </w:t>
      </w:r>
      <w:proofErr w:type="spellStart"/>
      <w:r>
        <w:t>Leüten</w:t>
      </w:r>
      <w:proofErr w:type="spellEnd"/>
      <w:r>
        <w:t xml:space="preserve"> / sei </w:t>
      </w:r>
      <w:proofErr w:type="spellStart"/>
      <w:r>
        <w:t>ain</w:t>
      </w:r>
      <w:proofErr w:type="spellEnd"/>
      <w:r>
        <w:t xml:space="preserve"> </w:t>
      </w:r>
      <w:proofErr w:type="spellStart"/>
      <w:r>
        <w:t>Cautel</w:t>
      </w:r>
      <w:proofErr w:type="spellEnd"/>
      <w:r>
        <w:t xml:space="preserve"> und </w:t>
      </w:r>
      <w:proofErr w:type="spellStart"/>
      <w:r>
        <w:t>sicherung</w:t>
      </w:r>
      <w:proofErr w:type="spellEnd"/>
      <w:r>
        <w:t xml:space="preserve"> / der </w:t>
      </w:r>
      <w:proofErr w:type="spellStart"/>
      <w:r>
        <w:t>klainen</w:t>
      </w:r>
      <w:proofErr w:type="spellEnd"/>
      <w:r>
        <w:t xml:space="preserve"> und </w:t>
      </w:r>
      <w:proofErr w:type="spellStart"/>
      <w:r>
        <w:t>ringern</w:t>
      </w:r>
      <w:proofErr w:type="spellEnd"/>
      <w:r>
        <w:t xml:space="preserve">. Es </w:t>
      </w:r>
      <w:proofErr w:type="spellStart"/>
      <w:r>
        <w:t>würt</w:t>
      </w:r>
      <w:proofErr w:type="spellEnd"/>
      <w:r>
        <w:t xml:space="preserve"> </w:t>
      </w:r>
      <w:proofErr w:type="spellStart"/>
      <w:r>
        <w:t>abe</w:t>
      </w:r>
      <w:proofErr w:type="spellEnd"/>
      <w:r>
        <w:t xml:space="preserve"> rauch dabei </w:t>
      </w:r>
      <w:proofErr w:type="spellStart"/>
      <w:r>
        <w:t>baider</w:t>
      </w:r>
      <w:proofErr w:type="spellEnd"/>
      <w:r>
        <w:t xml:space="preserve"> </w:t>
      </w:r>
      <w:proofErr w:type="spellStart"/>
      <w:r>
        <w:t>rew</w:t>
      </w:r>
      <w:proofErr w:type="spellEnd"/>
      <w:r>
        <w:t xml:space="preserve"> / und </w:t>
      </w:r>
      <w:proofErr w:type="spellStart"/>
      <w:r>
        <w:t>buß</w:t>
      </w:r>
      <w:proofErr w:type="spellEnd"/>
      <w:r>
        <w:t xml:space="preserve"> </w:t>
      </w:r>
      <w:proofErr w:type="spellStart"/>
      <w:r>
        <w:t>anzaichet</w:t>
      </w:r>
      <w:proofErr w:type="spellEnd"/>
      <w:r>
        <w:t xml:space="preserve"> / damit die nach </w:t>
      </w:r>
      <w:proofErr w:type="spellStart"/>
      <w:r>
        <w:t>lassung</w:t>
      </w:r>
      <w:proofErr w:type="spellEnd"/>
      <w:r>
        <w:t xml:space="preserve"> und </w:t>
      </w:r>
      <w:proofErr w:type="spellStart"/>
      <w:r>
        <w:t>verzeihung</w:t>
      </w:r>
      <w:proofErr w:type="spellEnd"/>
      <w:r>
        <w:t xml:space="preserve"> </w:t>
      </w:r>
      <w:proofErr w:type="spellStart"/>
      <w:r>
        <w:t>jrer</w:t>
      </w:r>
      <w:proofErr w:type="spellEnd"/>
      <w:r>
        <w:t xml:space="preserve"> </w:t>
      </w:r>
      <w:proofErr w:type="spellStart"/>
      <w:r>
        <w:t>sünden</w:t>
      </w:r>
      <w:proofErr w:type="spellEnd"/>
      <w:r>
        <w:t xml:space="preserve"> / sei </w:t>
      </w:r>
      <w:proofErr w:type="spellStart"/>
      <w:r>
        <w:t>ain</w:t>
      </w:r>
      <w:proofErr w:type="spellEnd"/>
      <w:r>
        <w:t xml:space="preserve"> </w:t>
      </w:r>
      <w:proofErr w:type="spellStart"/>
      <w:r>
        <w:t>hoffnung</w:t>
      </w:r>
      <w:proofErr w:type="spellEnd"/>
      <w:r>
        <w:t xml:space="preserve"> der verderbenden / </w:t>
      </w:r>
      <w:proofErr w:type="spellStart"/>
      <w:r>
        <w:t>unnd</w:t>
      </w:r>
      <w:proofErr w:type="spellEnd"/>
      <w:r>
        <w:t xml:space="preserve"> </w:t>
      </w:r>
      <w:proofErr w:type="spellStart"/>
      <w:r>
        <w:t>ain</w:t>
      </w:r>
      <w:proofErr w:type="spellEnd"/>
      <w:r>
        <w:t xml:space="preserve"> </w:t>
      </w:r>
      <w:proofErr w:type="spellStart"/>
      <w:r>
        <w:t>widerbringung</w:t>
      </w:r>
      <w:proofErr w:type="spellEnd"/>
      <w:r>
        <w:t xml:space="preserve"> der verlornen. Das David </w:t>
      </w:r>
      <w:proofErr w:type="spellStart"/>
      <w:r>
        <w:t>faellet</w:t>
      </w:r>
      <w:proofErr w:type="spellEnd"/>
      <w:r>
        <w:t xml:space="preserve"> von seinem </w:t>
      </w:r>
      <w:proofErr w:type="spellStart"/>
      <w:r>
        <w:t>standt</w:t>
      </w:r>
      <w:proofErr w:type="spellEnd"/>
      <w:r>
        <w:t xml:space="preserve"> / soll </w:t>
      </w:r>
      <w:proofErr w:type="spellStart"/>
      <w:r>
        <w:t>bililch</w:t>
      </w:r>
      <w:proofErr w:type="spellEnd"/>
      <w:r>
        <w:t xml:space="preserve"> alle Menschen im </w:t>
      </w:r>
      <w:proofErr w:type="spellStart"/>
      <w:r>
        <w:t>zaum</w:t>
      </w:r>
      <w:proofErr w:type="spellEnd"/>
      <w:r>
        <w:t xml:space="preserve"> halten / </w:t>
      </w:r>
      <w:proofErr w:type="spellStart"/>
      <w:r>
        <w:t>dz</w:t>
      </w:r>
      <w:proofErr w:type="spellEnd"/>
      <w:r>
        <w:t xml:space="preserve"> niemand sich seins </w:t>
      </w:r>
      <w:proofErr w:type="spellStart"/>
      <w:r>
        <w:t>lebens</w:t>
      </w:r>
      <w:proofErr w:type="spellEnd"/>
      <w:r>
        <w:t xml:space="preserve"> halber überhebe / </w:t>
      </w:r>
      <w:proofErr w:type="spellStart"/>
      <w:r>
        <w:t>drauff</w:t>
      </w:r>
      <w:proofErr w:type="spellEnd"/>
      <w:r>
        <w:t xml:space="preserve"> sich verlaß / </w:t>
      </w:r>
      <w:proofErr w:type="spellStart"/>
      <w:r>
        <w:t>stolzire</w:t>
      </w:r>
      <w:proofErr w:type="spellEnd"/>
      <w:r>
        <w:t xml:space="preserve"> / oder trotz. Dann er hat </w:t>
      </w:r>
      <w:proofErr w:type="spellStart"/>
      <w:r>
        <w:t>ihe</w:t>
      </w:r>
      <w:proofErr w:type="spellEnd"/>
      <w:r>
        <w:t xml:space="preserve"> </w:t>
      </w:r>
      <w:proofErr w:type="spellStart"/>
      <w:r>
        <w:t>woll</w:t>
      </w:r>
      <w:proofErr w:type="spellEnd"/>
      <w:r>
        <w:t xml:space="preserve"> so </w:t>
      </w:r>
      <w:proofErr w:type="spellStart"/>
      <w:r>
        <w:t>ain</w:t>
      </w:r>
      <w:proofErr w:type="spellEnd"/>
      <w:r>
        <w:t xml:space="preserve"> </w:t>
      </w:r>
      <w:proofErr w:type="spellStart"/>
      <w:r>
        <w:t>hailiges</w:t>
      </w:r>
      <w:proofErr w:type="spellEnd"/>
      <w:r>
        <w:t xml:space="preserve"> leben </w:t>
      </w:r>
      <w:proofErr w:type="spellStart"/>
      <w:r>
        <w:t>gefuert</w:t>
      </w:r>
      <w:proofErr w:type="spellEnd"/>
      <w:r>
        <w:t xml:space="preserve"> vor Gott / Dem ist er auch </w:t>
      </w:r>
      <w:proofErr w:type="spellStart"/>
      <w:r>
        <w:t>wol</w:t>
      </w:r>
      <w:proofErr w:type="spellEnd"/>
      <w:r>
        <w:t xml:space="preserve"> so </w:t>
      </w:r>
      <w:proofErr w:type="spellStart"/>
      <w:r>
        <w:t>angenem</w:t>
      </w:r>
      <w:proofErr w:type="spellEnd"/>
      <w:r>
        <w:t xml:space="preserve"> ( als von </w:t>
      </w:r>
      <w:proofErr w:type="spellStart"/>
      <w:r>
        <w:t>jm</w:t>
      </w:r>
      <w:proofErr w:type="spellEnd"/>
      <w:r>
        <w:t xml:space="preserve"> </w:t>
      </w:r>
      <w:proofErr w:type="spellStart"/>
      <w:r>
        <w:t>erwoelet</w:t>
      </w:r>
      <w:proofErr w:type="spellEnd"/>
      <w:r>
        <w:t xml:space="preserve">) gewesen / als alle </w:t>
      </w:r>
      <w:proofErr w:type="spellStart"/>
      <w:r>
        <w:t>Ordensleüt</w:t>
      </w:r>
      <w:proofErr w:type="spellEnd"/>
      <w:r>
        <w:t xml:space="preserve"> / wie </w:t>
      </w:r>
      <w:proofErr w:type="spellStart"/>
      <w:r>
        <w:t>frumm</w:t>
      </w:r>
      <w:proofErr w:type="spellEnd"/>
      <w:r>
        <w:t xml:space="preserve"> und </w:t>
      </w:r>
      <w:proofErr w:type="spellStart"/>
      <w:r>
        <w:t>hailig</w:t>
      </w:r>
      <w:proofErr w:type="spellEnd"/>
      <w:r>
        <w:t xml:space="preserve"> sie </w:t>
      </w:r>
      <w:proofErr w:type="spellStart"/>
      <w:r>
        <w:t>ia</w:t>
      </w:r>
      <w:proofErr w:type="spellEnd"/>
      <w:r>
        <w:t xml:space="preserve"> </w:t>
      </w:r>
      <w:proofErr w:type="spellStart"/>
      <w:r>
        <w:t>gerhuemet</w:t>
      </w:r>
      <w:proofErr w:type="spellEnd"/>
      <w:r>
        <w:t xml:space="preserve"> / </w:t>
      </w:r>
      <w:proofErr w:type="spellStart"/>
      <w:r>
        <w:t>genent</w:t>
      </w:r>
      <w:proofErr w:type="spellEnd"/>
      <w:r>
        <w:t xml:space="preserve"> / sein </w:t>
      </w:r>
      <w:proofErr w:type="spellStart"/>
      <w:r>
        <w:t>woellen</w:t>
      </w:r>
      <w:proofErr w:type="spellEnd"/>
      <w:r>
        <w:t xml:space="preserve"> / </w:t>
      </w:r>
      <w:proofErr w:type="spellStart"/>
      <w:r>
        <w:t>Dannochtz</w:t>
      </w:r>
      <w:proofErr w:type="spellEnd"/>
      <w:r>
        <w:t xml:space="preserve"> hat er nichts in seinem </w:t>
      </w:r>
      <w:proofErr w:type="spellStart"/>
      <w:r>
        <w:t>gantzen</w:t>
      </w:r>
      <w:proofErr w:type="spellEnd"/>
      <w:r>
        <w:t xml:space="preserve"> leben / </w:t>
      </w:r>
      <w:proofErr w:type="spellStart"/>
      <w:r>
        <w:t>drauff</w:t>
      </w:r>
      <w:proofErr w:type="spellEnd"/>
      <w:r>
        <w:t xml:space="preserve"> er </w:t>
      </w:r>
      <w:proofErr w:type="spellStart"/>
      <w:r>
        <w:t>bochen</w:t>
      </w:r>
      <w:proofErr w:type="spellEnd"/>
      <w:r>
        <w:t xml:space="preserve"> oder </w:t>
      </w:r>
      <w:proofErr w:type="spellStart"/>
      <w:r>
        <w:t>stoltzieren</w:t>
      </w:r>
      <w:proofErr w:type="spellEnd"/>
      <w:r>
        <w:t xml:space="preserve"> </w:t>
      </w:r>
      <w:proofErr w:type="spellStart"/>
      <w:r>
        <w:t>moechte</w:t>
      </w:r>
      <w:proofErr w:type="spellEnd"/>
      <w:r>
        <w:t xml:space="preserve">. Also macht </w:t>
      </w:r>
      <w:proofErr w:type="spellStart"/>
      <w:r>
        <w:t>Got</w:t>
      </w:r>
      <w:proofErr w:type="spellEnd"/>
      <w:r>
        <w:t xml:space="preserve"> alles </w:t>
      </w:r>
      <w:proofErr w:type="spellStart"/>
      <w:r>
        <w:t>flaisch</w:t>
      </w:r>
      <w:proofErr w:type="spellEnd"/>
      <w:r>
        <w:t xml:space="preserve"> zuschanden / das er sich aller (die sich bessern)durch den glauben gerechtfertiget / erbarme. Wo </w:t>
      </w:r>
      <w:proofErr w:type="spellStart"/>
      <w:r>
        <w:t>wil</w:t>
      </w:r>
      <w:proofErr w:type="spellEnd"/>
      <w:r>
        <w:t xml:space="preserve"> da der </w:t>
      </w:r>
      <w:proofErr w:type="spellStart"/>
      <w:r>
        <w:t>gantz</w:t>
      </w:r>
      <w:proofErr w:type="spellEnd"/>
      <w:r>
        <w:t xml:space="preserve"> </w:t>
      </w:r>
      <w:proofErr w:type="spellStart"/>
      <w:r>
        <w:t>Gaistlich</w:t>
      </w:r>
      <w:proofErr w:type="spellEnd"/>
      <w:r>
        <w:t xml:space="preserve"> </w:t>
      </w:r>
      <w:proofErr w:type="spellStart"/>
      <w:r>
        <w:t>hauff</w:t>
      </w:r>
      <w:proofErr w:type="spellEnd"/>
      <w:r>
        <w:t xml:space="preserve"> / deren leben nichts dann </w:t>
      </w:r>
      <w:proofErr w:type="spellStart"/>
      <w:r>
        <w:t>ain</w:t>
      </w:r>
      <w:proofErr w:type="spellEnd"/>
      <w:r>
        <w:t xml:space="preserve"> </w:t>
      </w:r>
      <w:proofErr w:type="spellStart"/>
      <w:r>
        <w:t>gleißnerei</w:t>
      </w:r>
      <w:proofErr w:type="spellEnd"/>
      <w:r>
        <w:t xml:space="preserve"> bleiben / und nicht halb so </w:t>
      </w:r>
      <w:proofErr w:type="spellStart"/>
      <w:r>
        <w:t>guet</w:t>
      </w:r>
      <w:proofErr w:type="spellEnd"/>
      <w:r>
        <w:t xml:space="preserve"> ist / als Davids / Dazu auch </w:t>
      </w:r>
      <w:proofErr w:type="spellStart"/>
      <w:r>
        <w:t>kain</w:t>
      </w:r>
      <w:proofErr w:type="spellEnd"/>
      <w:r>
        <w:t xml:space="preserve"> </w:t>
      </w:r>
      <w:proofErr w:type="spellStart"/>
      <w:r>
        <w:t>wort</w:t>
      </w:r>
      <w:proofErr w:type="spellEnd"/>
      <w:r>
        <w:t xml:space="preserve"> oder </w:t>
      </w:r>
      <w:proofErr w:type="spellStart"/>
      <w:r>
        <w:t>zusag</w:t>
      </w:r>
      <w:proofErr w:type="spellEnd"/>
      <w:r>
        <w:t xml:space="preserve"> von </w:t>
      </w:r>
      <w:proofErr w:type="spellStart"/>
      <w:r>
        <w:t>Got</w:t>
      </w:r>
      <w:proofErr w:type="spellEnd"/>
      <w:r>
        <w:t xml:space="preserve"> haben / das ab </w:t>
      </w:r>
      <w:proofErr w:type="spellStart"/>
      <w:r>
        <w:t>jrem</w:t>
      </w:r>
      <w:proofErr w:type="spellEnd"/>
      <w:r>
        <w:t xml:space="preserve"> leben er </w:t>
      </w:r>
      <w:proofErr w:type="spellStart"/>
      <w:r>
        <w:t>ain</w:t>
      </w:r>
      <w:proofErr w:type="spellEnd"/>
      <w:r>
        <w:t xml:space="preserve"> </w:t>
      </w:r>
      <w:proofErr w:type="spellStart"/>
      <w:r>
        <w:t>wolgefallen</w:t>
      </w:r>
      <w:proofErr w:type="spellEnd"/>
      <w:r>
        <w:t xml:space="preserve"> haben </w:t>
      </w:r>
      <w:proofErr w:type="spellStart"/>
      <w:r>
        <w:t>moeg</w:t>
      </w:r>
      <w:proofErr w:type="spellEnd"/>
      <w:r>
        <w:t xml:space="preserve"> / Noch </w:t>
      </w:r>
      <w:proofErr w:type="spellStart"/>
      <w:r>
        <w:t>dannocht</w:t>
      </w:r>
      <w:proofErr w:type="spellEnd"/>
      <w:r>
        <w:t xml:space="preserve"> </w:t>
      </w:r>
      <w:proofErr w:type="spellStart"/>
      <w:r>
        <w:t>doerffen</w:t>
      </w:r>
      <w:proofErr w:type="spellEnd"/>
      <w:r>
        <w:t xml:space="preserve"> sie </w:t>
      </w:r>
      <w:proofErr w:type="spellStart"/>
      <w:r>
        <w:t>nit</w:t>
      </w:r>
      <w:proofErr w:type="spellEnd"/>
      <w:r>
        <w:t xml:space="preserve"> </w:t>
      </w:r>
      <w:proofErr w:type="spellStart"/>
      <w:r>
        <w:t>allain</w:t>
      </w:r>
      <w:proofErr w:type="spellEnd"/>
      <w:r>
        <w:t xml:space="preserve"> sich / sonder auch ander </w:t>
      </w:r>
      <w:proofErr w:type="spellStart"/>
      <w:r>
        <w:t>leütt</w:t>
      </w:r>
      <w:proofErr w:type="spellEnd"/>
      <w:r>
        <w:t xml:space="preserve"> / </w:t>
      </w:r>
      <w:proofErr w:type="spellStart"/>
      <w:r>
        <w:t>auff</w:t>
      </w:r>
      <w:proofErr w:type="spellEnd"/>
      <w:r>
        <w:t xml:space="preserve"> </w:t>
      </w:r>
      <w:proofErr w:type="spellStart"/>
      <w:r>
        <w:t>jr</w:t>
      </w:r>
      <w:proofErr w:type="spellEnd"/>
      <w:r>
        <w:t xml:space="preserve"> gut leben und </w:t>
      </w:r>
      <w:proofErr w:type="spellStart"/>
      <w:r>
        <w:t>werck</w:t>
      </w:r>
      <w:proofErr w:type="spellEnd"/>
      <w:r>
        <w:t xml:space="preserve"> </w:t>
      </w:r>
      <w:proofErr w:type="spellStart"/>
      <w:r>
        <w:t>troesten</w:t>
      </w:r>
      <w:proofErr w:type="spellEnd"/>
      <w:r>
        <w:t xml:space="preserve">. </w:t>
      </w:r>
      <w:proofErr w:type="spellStart"/>
      <w:r>
        <w:t>Sihe</w:t>
      </w:r>
      <w:proofErr w:type="spellEnd"/>
      <w:r>
        <w:t xml:space="preserve"> / die für sich </w:t>
      </w:r>
      <w:proofErr w:type="spellStart"/>
      <w:r>
        <w:t>selbs</w:t>
      </w:r>
      <w:proofErr w:type="spellEnd"/>
      <w:r>
        <w:t xml:space="preserve"> </w:t>
      </w:r>
      <w:proofErr w:type="spellStart"/>
      <w:r>
        <w:t>nit</w:t>
      </w:r>
      <w:proofErr w:type="spellEnd"/>
      <w:r>
        <w:t xml:space="preserve"> </w:t>
      </w:r>
      <w:proofErr w:type="spellStart"/>
      <w:r>
        <w:t>oel</w:t>
      </w:r>
      <w:proofErr w:type="spellEnd"/>
      <w:r>
        <w:t xml:space="preserve"> in </w:t>
      </w:r>
      <w:proofErr w:type="spellStart"/>
      <w:r>
        <w:t>jren</w:t>
      </w:r>
      <w:proofErr w:type="spellEnd"/>
      <w:r>
        <w:t xml:space="preserve"> Lampen gnug haben / </w:t>
      </w:r>
      <w:proofErr w:type="spellStart"/>
      <w:r>
        <w:t>schaemen</w:t>
      </w:r>
      <w:proofErr w:type="spellEnd"/>
      <w:r>
        <w:t xml:space="preserve"> sich </w:t>
      </w:r>
      <w:proofErr w:type="spellStart"/>
      <w:r>
        <w:t>nit</w:t>
      </w:r>
      <w:proofErr w:type="spellEnd"/>
      <w:r>
        <w:t xml:space="preserve"> / ander </w:t>
      </w:r>
      <w:proofErr w:type="spellStart"/>
      <w:r>
        <w:t>leütten</w:t>
      </w:r>
      <w:proofErr w:type="spellEnd"/>
      <w:r>
        <w:t xml:space="preserve"> von dem </w:t>
      </w:r>
      <w:proofErr w:type="spellStart"/>
      <w:r>
        <w:t>jren</w:t>
      </w:r>
      <w:proofErr w:type="spellEnd"/>
      <w:r>
        <w:t xml:space="preserve"> </w:t>
      </w:r>
      <w:proofErr w:type="spellStart"/>
      <w:r>
        <w:t>verhaissen</w:t>
      </w:r>
      <w:proofErr w:type="spellEnd"/>
      <w:r>
        <w:t xml:space="preserve"> </w:t>
      </w:r>
      <w:proofErr w:type="spellStart"/>
      <w:r>
        <w:t>zue</w:t>
      </w:r>
      <w:proofErr w:type="spellEnd"/>
      <w:r>
        <w:t xml:space="preserve"> geben. </w:t>
      </w:r>
      <w:proofErr w:type="spellStart"/>
      <w:r>
        <w:t>Darumb</w:t>
      </w:r>
      <w:proofErr w:type="spellEnd"/>
      <w:r>
        <w:t xml:space="preserve"> verlaß sich </w:t>
      </w:r>
      <w:proofErr w:type="spellStart"/>
      <w:r>
        <w:t>niemandt</w:t>
      </w:r>
      <w:proofErr w:type="spellEnd"/>
      <w:r>
        <w:t xml:space="preserve"> </w:t>
      </w:r>
      <w:proofErr w:type="spellStart"/>
      <w:r>
        <w:t>auff</w:t>
      </w:r>
      <w:proofErr w:type="spellEnd"/>
      <w:r>
        <w:t xml:space="preserve"> sein </w:t>
      </w:r>
      <w:proofErr w:type="spellStart"/>
      <w:r>
        <w:t>selbs</w:t>
      </w:r>
      <w:proofErr w:type="spellEnd"/>
      <w:r>
        <w:t xml:space="preserve"> / </w:t>
      </w:r>
      <w:proofErr w:type="spellStart"/>
      <w:r>
        <w:t>vil</w:t>
      </w:r>
      <w:proofErr w:type="spellEnd"/>
      <w:r>
        <w:t xml:space="preserve"> weniger </w:t>
      </w:r>
      <w:proofErr w:type="spellStart"/>
      <w:r>
        <w:t>auff</w:t>
      </w:r>
      <w:proofErr w:type="spellEnd"/>
      <w:r>
        <w:t xml:space="preserve"> </w:t>
      </w:r>
      <w:proofErr w:type="spellStart"/>
      <w:r>
        <w:t>ains</w:t>
      </w:r>
      <w:proofErr w:type="spellEnd"/>
      <w:r>
        <w:t xml:space="preserve"> andern gut leben. Dann hat es David </w:t>
      </w:r>
      <w:proofErr w:type="spellStart"/>
      <w:r>
        <w:t>gefaellet</w:t>
      </w:r>
      <w:proofErr w:type="spellEnd"/>
      <w:r>
        <w:t xml:space="preserve"> und </w:t>
      </w:r>
      <w:proofErr w:type="spellStart"/>
      <w:r>
        <w:t>abgangen</w:t>
      </w:r>
      <w:proofErr w:type="spellEnd"/>
      <w:r>
        <w:t xml:space="preserve"> / es </w:t>
      </w:r>
      <w:proofErr w:type="spellStart"/>
      <w:r>
        <w:t>wirt</w:t>
      </w:r>
      <w:proofErr w:type="spellEnd"/>
      <w:r>
        <w:t xml:space="preserve"> auch andern </w:t>
      </w:r>
      <w:proofErr w:type="spellStart"/>
      <w:r>
        <w:t>faellen</w:t>
      </w:r>
      <w:proofErr w:type="spellEnd"/>
      <w:r>
        <w:t xml:space="preserve"> und </w:t>
      </w:r>
      <w:proofErr w:type="spellStart"/>
      <w:r>
        <w:t>abgeen</w:t>
      </w:r>
      <w:proofErr w:type="spellEnd"/>
      <w:r>
        <w:t xml:space="preserve">. </w:t>
      </w:r>
    </w:p>
    <w:p w14:paraId="6BA7BF22" w14:textId="77777777" w:rsidR="001B58A6" w:rsidRDefault="001B58A6" w:rsidP="001B58A6">
      <w:pPr>
        <w:pStyle w:val="StandardWeb"/>
      </w:pPr>
      <w:r>
        <w:t xml:space="preserve">Das aber David von seinem fall wider </w:t>
      </w:r>
      <w:proofErr w:type="spellStart"/>
      <w:r>
        <w:t>auffgestanden</w:t>
      </w:r>
      <w:proofErr w:type="spellEnd"/>
      <w:r>
        <w:t xml:space="preserve"> / </w:t>
      </w:r>
      <w:proofErr w:type="spellStart"/>
      <w:r>
        <w:t>nit</w:t>
      </w:r>
      <w:proofErr w:type="spellEnd"/>
      <w:r>
        <w:t xml:space="preserve"> aus </w:t>
      </w:r>
      <w:proofErr w:type="spellStart"/>
      <w:r>
        <w:t>aignen</w:t>
      </w:r>
      <w:proofErr w:type="spellEnd"/>
      <w:r>
        <w:t xml:space="preserve"> </w:t>
      </w:r>
      <w:proofErr w:type="spellStart"/>
      <w:r>
        <w:t>kraefften</w:t>
      </w:r>
      <w:proofErr w:type="spellEnd"/>
      <w:r>
        <w:t xml:space="preserve"> / sonder aus </w:t>
      </w:r>
      <w:proofErr w:type="spellStart"/>
      <w:r>
        <w:t>gnad</w:t>
      </w:r>
      <w:proofErr w:type="spellEnd"/>
      <w:r>
        <w:t xml:space="preserve"> Gottes / </w:t>
      </w:r>
      <w:proofErr w:type="spellStart"/>
      <w:r>
        <w:t>derhalb</w:t>
      </w:r>
      <w:proofErr w:type="spellEnd"/>
      <w:r>
        <w:t xml:space="preserve"> </w:t>
      </w:r>
      <w:proofErr w:type="spellStart"/>
      <w:r>
        <w:t>ain</w:t>
      </w:r>
      <w:proofErr w:type="spellEnd"/>
      <w:r>
        <w:t xml:space="preserve"> </w:t>
      </w:r>
      <w:proofErr w:type="spellStart"/>
      <w:r>
        <w:t>aignen</w:t>
      </w:r>
      <w:proofErr w:type="spellEnd"/>
      <w:r>
        <w:t xml:space="preserve"> Propheten zu </w:t>
      </w:r>
      <w:proofErr w:type="spellStart"/>
      <w:r>
        <w:t>jm</w:t>
      </w:r>
      <w:proofErr w:type="spellEnd"/>
      <w:r>
        <w:t xml:space="preserve"> </w:t>
      </w:r>
      <w:proofErr w:type="spellStart"/>
      <w:r>
        <w:t>sandt</w:t>
      </w:r>
      <w:proofErr w:type="spellEnd"/>
      <w:r>
        <w:t xml:space="preserve"> / soll </w:t>
      </w:r>
      <w:proofErr w:type="spellStart"/>
      <w:r>
        <w:t>unns</w:t>
      </w:r>
      <w:proofErr w:type="spellEnd"/>
      <w:r>
        <w:t xml:space="preserve"> armen </w:t>
      </w:r>
      <w:proofErr w:type="spellStart"/>
      <w:r>
        <w:t>sünder</w:t>
      </w:r>
      <w:proofErr w:type="spellEnd"/>
      <w:r>
        <w:t xml:space="preserve"> </w:t>
      </w:r>
      <w:proofErr w:type="spellStart"/>
      <w:r>
        <w:t>troesten</w:t>
      </w:r>
      <w:proofErr w:type="spellEnd"/>
      <w:r>
        <w:t xml:space="preserve"> / das </w:t>
      </w:r>
      <w:proofErr w:type="spellStart"/>
      <w:r>
        <w:t>niemandt</w:t>
      </w:r>
      <w:proofErr w:type="spellEnd"/>
      <w:r>
        <w:t xml:space="preserve"> an Gottes </w:t>
      </w:r>
      <w:proofErr w:type="spellStart"/>
      <w:r>
        <w:t>gnad</w:t>
      </w:r>
      <w:proofErr w:type="spellEnd"/>
      <w:r>
        <w:t xml:space="preserve"> </w:t>
      </w:r>
      <w:proofErr w:type="spellStart"/>
      <w:r>
        <w:t>verzweiffel</w:t>
      </w:r>
      <w:proofErr w:type="spellEnd"/>
      <w:r>
        <w:t xml:space="preserve"> oder verzag. Dann er Gott </w:t>
      </w:r>
      <w:proofErr w:type="spellStart"/>
      <w:r>
        <w:t>allain</w:t>
      </w:r>
      <w:proofErr w:type="spellEnd"/>
      <w:r>
        <w:t xml:space="preserve"> ist / der </w:t>
      </w:r>
      <w:proofErr w:type="spellStart"/>
      <w:r>
        <w:t>verwundt</w:t>
      </w:r>
      <w:proofErr w:type="spellEnd"/>
      <w:r>
        <w:t xml:space="preserve"> und </w:t>
      </w:r>
      <w:proofErr w:type="spellStart"/>
      <w:r>
        <w:t>hailet</w:t>
      </w:r>
      <w:proofErr w:type="spellEnd"/>
      <w:r>
        <w:t xml:space="preserve"> / schlecht </w:t>
      </w:r>
      <w:proofErr w:type="spellStart"/>
      <w:r>
        <w:t>nider</w:t>
      </w:r>
      <w:proofErr w:type="spellEnd"/>
      <w:r>
        <w:t xml:space="preserve"> / und </w:t>
      </w:r>
      <w:proofErr w:type="spellStart"/>
      <w:r>
        <w:t>richt</w:t>
      </w:r>
      <w:proofErr w:type="spellEnd"/>
      <w:r>
        <w:t xml:space="preserve"> </w:t>
      </w:r>
      <w:proofErr w:type="spellStart"/>
      <w:r>
        <w:t>auff</w:t>
      </w:r>
      <w:proofErr w:type="spellEnd"/>
      <w:r>
        <w:t xml:space="preserve"> / </w:t>
      </w:r>
      <w:proofErr w:type="spellStart"/>
      <w:r>
        <w:t>toedt</w:t>
      </w:r>
      <w:proofErr w:type="spellEnd"/>
      <w:r>
        <w:t xml:space="preserve"> und mach </w:t>
      </w:r>
      <w:proofErr w:type="spellStart"/>
      <w:r>
        <w:t>tlebendig</w:t>
      </w:r>
      <w:proofErr w:type="spellEnd"/>
      <w:r>
        <w:t xml:space="preserve">. Also aus sonderlicher </w:t>
      </w:r>
      <w:proofErr w:type="spellStart"/>
      <w:r>
        <w:t>guete</w:t>
      </w:r>
      <w:proofErr w:type="spellEnd"/>
      <w:r>
        <w:t xml:space="preserve"> schlecht er uns </w:t>
      </w:r>
      <w:proofErr w:type="spellStart"/>
      <w:r>
        <w:t>stoltzen</w:t>
      </w:r>
      <w:proofErr w:type="spellEnd"/>
      <w:r>
        <w:t xml:space="preserve"> und hoffertigen </w:t>
      </w:r>
      <w:proofErr w:type="spellStart"/>
      <w:r>
        <w:t>gaister</w:t>
      </w:r>
      <w:proofErr w:type="spellEnd"/>
      <w:r>
        <w:t xml:space="preserve"> zu </w:t>
      </w:r>
      <w:proofErr w:type="spellStart"/>
      <w:r>
        <w:t>boden</w:t>
      </w:r>
      <w:proofErr w:type="spellEnd"/>
      <w:r>
        <w:t xml:space="preserve"> / das wir uns nichts überheben. Und das wir </w:t>
      </w:r>
      <w:proofErr w:type="spellStart"/>
      <w:r>
        <w:t>nit</w:t>
      </w:r>
      <w:proofErr w:type="spellEnd"/>
      <w:r>
        <w:t xml:space="preserve"> gar in </w:t>
      </w:r>
      <w:proofErr w:type="spellStart"/>
      <w:r>
        <w:t>verzweißlung</w:t>
      </w:r>
      <w:proofErr w:type="spellEnd"/>
      <w:r>
        <w:t xml:space="preserve"> kommen / </w:t>
      </w:r>
      <w:proofErr w:type="spellStart"/>
      <w:r>
        <w:t>richt</w:t>
      </w:r>
      <w:proofErr w:type="spellEnd"/>
      <w:r>
        <w:t xml:space="preserve"> er uns wider </w:t>
      </w:r>
      <w:proofErr w:type="spellStart"/>
      <w:r>
        <w:t>auff</w:t>
      </w:r>
      <w:proofErr w:type="spellEnd"/>
      <w:r>
        <w:t xml:space="preserve"> / </w:t>
      </w:r>
      <w:proofErr w:type="spellStart"/>
      <w:r>
        <w:t>fuert</w:t>
      </w:r>
      <w:proofErr w:type="spellEnd"/>
      <w:r>
        <w:t xml:space="preserve"> / </w:t>
      </w:r>
      <w:proofErr w:type="spellStart"/>
      <w:r>
        <w:t>erhaelt</w:t>
      </w:r>
      <w:proofErr w:type="spellEnd"/>
      <w:r>
        <w:t xml:space="preserve"> / und </w:t>
      </w:r>
      <w:proofErr w:type="spellStart"/>
      <w:r>
        <w:t>neret</w:t>
      </w:r>
      <w:proofErr w:type="spellEnd"/>
      <w:r>
        <w:t xml:space="preserve"> uns. </w:t>
      </w:r>
    </w:p>
    <w:p w14:paraId="1D5C6D2C" w14:textId="77777777" w:rsidR="001B58A6" w:rsidRDefault="001B58A6" w:rsidP="001B58A6">
      <w:pPr>
        <w:pStyle w:val="StandardWeb"/>
      </w:pPr>
      <w:r>
        <w:rPr>
          <w:rStyle w:val="Hervorhebung"/>
        </w:rPr>
        <w:t>Falsch und untrew Davids.</w:t>
      </w:r>
      <w:r>
        <w:t xml:space="preserve"> So bald nu David </w:t>
      </w:r>
      <w:proofErr w:type="spellStart"/>
      <w:r>
        <w:t>vermerckt</w:t>
      </w:r>
      <w:proofErr w:type="spellEnd"/>
      <w:r>
        <w:t xml:space="preserve"> von der Bathseba / das sie schwanger ist / </w:t>
      </w:r>
      <w:proofErr w:type="spellStart"/>
      <w:r>
        <w:t>underwindet</w:t>
      </w:r>
      <w:proofErr w:type="spellEnd"/>
      <w:r>
        <w:t xml:space="preserve"> sich er das </w:t>
      </w:r>
      <w:proofErr w:type="spellStart"/>
      <w:r>
        <w:t>laster</w:t>
      </w:r>
      <w:proofErr w:type="spellEnd"/>
      <w:r>
        <w:t xml:space="preserve"> des </w:t>
      </w:r>
      <w:proofErr w:type="spellStart"/>
      <w:r>
        <w:t>eebruchs</w:t>
      </w:r>
      <w:proofErr w:type="spellEnd"/>
      <w:r>
        <w:t xml:space="preserve"> / mit </w:t>
      </w:r>
      <w:proofErr w:type="spellStart"/>
      <w:r>
        <w:t>ainem</w:t>
      </w:r>
      <w:proofErr w:type="spellEnd"/>
      <w:r>
        <w:t xml:space="preserve"> </w:t>
      </w:r>
      <w:proofErr w:type="spellStart"/>
      <w:r>
        <w:t>groessern</w:t>
      </w:r>
      <w:proofErr w:type="spellEnd"/>
      <w:r>
        <w:t xml:space="preserve"> übel </w:t>
      </w:r>
      <w:proofErr w:type="spellStart"/>
      <w:r>
        <w:t>zübergen</w:t>
      </w:r>
      <w:proofErr w:type="spellEnd"/>
      <w:r>
        <w:t xml:space="preserve"> / </w:t>
      </w:r>
      <w:proofErr w:type="spellStart"/>
      <w:r>
        <w:t>windt</w:t>
      </w:r>
      <w:proofErr w:type="spellEnd"/>
      <w:r>
        <w:t xml:space="preserve"> </w:t>
      </w:r>
      <w:proofErr w:type="spellStart"/>
      <w:r>
        <w:t>unnd</w:t>
      </w:r>
      <w:proofErr w:type="spellEnd"/>
      <w:r>
        <w:t xml:space="preserve"> ringt sich / dem </w:t>
      </w:r>
      <w:proofErr w:type="spellStart"/>
      <w:r>
        <w:t>frummen</w:t>
      </w:r>
      <w:proofErr w:type="spellEnd"/>
      <w:r>
        <w:t xml:space="preserve"> Uria seinem </w:t>
      </w:r>
      <w:proofErr w:type="spellStart"/>
      <w:r>
        <w:t>trewen</w:t>
      </w:r>
      <w:proofErr w:type="spellEnd"/>
      <w:r>
        <w:t xml:space="preserve"> </w:t>
      </w:r>
      <w:proofErr w:type="spellStart"/>
      <w:r>
        <w:t>knecht</w:t>
      </w:r>
      <w:proofErr w:type="spellEnd"/>
      <w:r>
        <w:t xml:space="preserve"> / </w:t>
      </w:r>
      <w:proofErr w:type="spellStart"/>
      <w:r>
        <w:t>ain</w:t>
      </w:r>
      <w:proofErr w:type="spellEnd"/>
      <w:r>
        <w:t xml:space="preserve"> falschen erben </w:t>
      </w:r>
      <w:proofErr w:type="spellStart"/>
      <w:r>
        <w:t>underzuschieben</w:t>
      </w:r>
      <w:proofErr w:type="spellEnd"/>
      <w:r>
        <w:t xml:space="preserve"> / </w:t>
      </w:r>
      <w:proofErr w:type="spellStart"/>
      <w:r>
        <w:t>thüt</w:t>
      </w:r>
      <w:proofErr w:type="spellEnd"/>
      <w:r>
        <w:t xml:space="preserve"> gleich wie der </w:t>
      </w:r>
      <w:proofErr w:type="spellStart"/>
      <w:r>
        <w:t>Guckgauch</w:t>
      </w:r>
      <w:proofErr w:type="spellEnd"/>
      <w:r>
        <w:t xml:space="preserve"> / welcher / so er dem </w:t>
      </w:r>
      <w:proofErr w:type="spellStart"/>
      <w:r>
        <w:t>Graßmücklin</w:t>
      </w:r>
      <w:proofErr w:type="spellEnd"/>
      <w:r>
        <w:t xml:space="preserve"> / </w:t>
      </w:r>
      <w:proofErr w:type="spellStart"/>
      <w:r>
        <w:t>ainem</w:t>
      </w:r>
      <w:proofErr w:type="spellEnd"/>
      <w:r>
        <w:t xml:space="preserve"> </w:t>
      </w:r>
      <w:proofErr w:type="spellStart"/>
      <w:r>
        <w:t>klainen</w:t>
      </w:r>
      <w:proofErr w:type="spellEnd"/>
      <w:r>
        <w:t xml:space="preserve"> </w:t>
      </w:r>
      <w:proofErr w:type="spellStart"/>
      <w:r>
        <w:t>voegelin</w:t>
      </w:r>
      <w:proofErr w:type="spellEnd"/>
      <w:r>
        <w:t xml:space="preserve"> / sein </w:t>
      </w:r>
      <w:proofErr w:type="spellStart"/>
      <w:r>
        <w:t>ayer</w:t>
      </w:r>
      <w:proofErr w:type="spellEnd"/>
      <w:r>
        <w:t xml:space="preserve"> </w:t>
      </w:r>
      <w:proofErr w:type="spellStart"/>
      <w:r>
        <w:t>außgeseügt</w:t>
      </w:r>
      <w:proofErr w:type="spellEnd"/>
      <w:r>
        <w:t xml:space="preserve"> und </w:t>
      </w:r>
      <w:proofErr w:type="spellStart"/>
      <w:r>
        <w:t>gelaeert</w:t>
      </w:r>
      <w:proofErr w:type="spellEnd"/>
      <w:r>
        <w:t xml:space="preserve"> / legt er das sein an die statt / das es von dem </w:t>
      </w:r>
      <w:proofErr w:type="spellStart"/>
      <w:r>
        <w:t>außgebruetet</w:t>
      </w:r>
      <w:proofErr w:type="spellEnd"/>
      <w:r>
        <w:t xml:space="preserve"> / </w:t>
      </w:r>
      <w:proofErr w:type="spellStart"/>
      <w:r>
        <w:t>unnd</w:t>
      </w:r>
      <w:proofErr w:type="spellEnd"/>
      <w:r>
        <w:t xml:space="preserve"> der </w:t>
      </w:r>
      <w:proofErr w:type="spellStart"/>
      <w:r>
        <w:t>iung</w:t>
      </w:r>
      <w:proofErr w:type="spellEnd"/>
      <w:r>
        <w:t xml:space="preserve"> Gauch von </w:t>
      </w:r>
      <w:proofErr w:type="spellStart"/>
      <w:r>
        <w:t>jn</w:t>
      </w:r>
      <w:proofErr w:type="spellEnd"/>
      <w:r>
        <w:t xml:space="preserve"> </w:t>
      </w:r>
      <w:proofErr w:type="spellStart"/>
      <w:r>
        <w:t>erneert</w:t>
      </w:r>
      <w:proofErr w:type="spellEnd"/>
      <w:r>
        <w:t xml:space="preserve"> und </w:t>
      </w:r>
      <w:proofErr w:type="spellStart"/>
      <w:r>
        <w:t>gefuert</w:t>
      </w:r>
      <w:proofErr w:type="spellEnd"/>
      <w:r>
        <w:t xml:space="preserve"> werde. Also thut David hie / seine untrew </w:t>
      </w:r>
      <w:proofErr w:type="spellStart"/>
      <w:r>
        <w:t>understadt</w:t>
      </w:r>
      <w:proofErr w:type="spellEnd"/>
      <w:r>
        <w:t xml:space="preserve"> er mit </w:t>
      </w:r>
      <w:proofErr w:type="spellStart"/>
      <w:r>
        <w:t>ainer</w:t>
      </w:r>
      <w:proofErr w:type="spellEnd"/>
      <w:r>
        <w:t xml:space="preserve"> </w:t>
      </w:r>
      <w:proofErr w:type="spellStart"/>
      <w:r>
        <w:t>schaedlichen</w:t>
      </w:r>
      <w:proofErr w:type="spellEnd"/>
      <w:r>
        <w:t xml:space="preserve"> </w:t>
      </w:r>
      <w:proofErr w:type="spellStart"/>
      <w:r>
        <w:t>luegen</w:t>
      </w:r>
      <w:proofErr w:type="spellEnd"/>
      <w:r>
        <w:t xml:space="preserve"> zudecken / Des </w:t>
      </w:r>
      <w:proofErr w:type="spellStart"/>
      <w:r>
        <w:t>knechts</w:t>
      </w:r>
      <w:proofErr w:type="spellEnd"/>
      <w:r>
        <w:t xml:space="preserve"> / der sich für des </w:t>
      </w:r>
      <w:proofErr w:type="spellStart"/>
      <w:r>
        <w:t>Künigs</w:t>
      </w:r>
      <w:proofErr w:type="spellEnd"/>
      <w:r>
        <w:t xml:space="preserve"> </w:t>
      </w:r>
      <w:proofErr w:type="spellStart"/>
      <w:r>
        <w:t>eer</w:t>
      </w:r>
      <w:proofErr w:type="spellEnd"/>
      <w:r>
        <w:t xml:space="preserve"> </w:t>
      </w:r>
      <w:proofErr w:type="spellStart"/>
      <w:r>
        <w:t>unnd</w:t>
      </w:r>
      <w:proofErr w:type="spellEnd"/>
      <w:r>
        <w:t xml:space="preserve"> </w:t>
      </w:r>
      <w:proofErr w:type="spellStart"/>
      <w:r>
        <w:t>wolfart</w:t>
      </w:r>
      <w:proofErr w:type="spellEnd"/>
      <w:r>
        <w:t xml:space="preserve"> / dargibt / mißbraucht er / seine </w:t>
      </w:r>
      <w:proofErr w:type="spellStart"/>
      <w:r>
        <w:t>gaylhait</w:t>
      </w:r>
      <w:proofErr w:type="spellEnd"/>
      <w:r>
        <w:t xml:space="preserve"> / </w:t>
      </w:r>
      <w:proofErr w:type="spellStart"/>
      <w:r>
        <w:t>zuschirmen</w:t>
      </w:r>
      <w:proofErr w:type="spellEnd"/>
      <w:r>
        <w:t xml:space="preserve"> / zum verderben / Auch mit </w:t>
      </w:r>
      <w:proofErr w:type="spellStart"/>
      <w:r>
        <w:t>desse</w:t>
      </w:r>
      <w:proofErr w:type="spellEnd"/>
      <w:r>
        <w:t xml:space="preserve"> </w:t>
      </w:r>
      <w:proofErr w:type="spellStart"/>
      <w:r>
        <w:t>schmach</w:t>
      </w:r>
      <w:proofErr w:type="spellEnd"/>
      <w:r>
        <w:t xml:space="preserve"> / </w:t>
      </w:r>
      <w:proofErr w:type="spellStart"/>
      <w:r>
        <w:t>uneere</w:t>
      </w:r>
      <w:proofErr w:type="spellEnd"/>
      <w:r>
        <w:t xml:space="preserve"> / </w:t>
      </w:r>
      <w:proofErr w:type="spellStart"/>
      <w:r>
        <w:t>unnd</w:t>
      </w:r>
      <w:proofErr w:type="spellEnd"/>
      <w:r>
        <w:t xml:space="preserve"> schaden seiner </w:t>
      </w:r>
      <w:proofErr w:type="spellStart"/>
      <w:r>
        <w:t>guetter</w:t>
      </w:r>
      <w:proofErr w:type="spellEnd"/>
      <w:r>
        <w:t xml:space="preserve">. Das er nun das </w:t>
      </w:r>
      <w:proofErr w:type="spellStart"/>
      <w:r>
        <w:t>fueglich</w:t>
      </w:r>
      <w:proofErr w:type="spellEnd"/>
      <w:r>
        <w:t xml:space="preserve"> </w:t>
      </w:r>
      <w:proofErr w:type="spellStart"/>
      <w:r>
        <w:t>zuwegen</w:t>
      </w:r>
      <w:proofErr w:type="spellEnd"/>
      <w:r>
        <w:t xml:space="preserve"> bring / wie er verhofft / schicket er nach Uria / das er zu </w:t>
      </w:r>
      <w:proofErr w:type="spellStart"/>
      <w:r>
        <w:t>jm</w:t>
      </w:r>
      <w:proofErr w:type="spellEnd"/>
      <w:r>
        <w:t xml:space="preserve"> komme / dann also spricht der Text. </w:t>
      </w:r>
    </w:p>
    <w:p w14:paraId="7DD4E129" w14:textId="77777777" w:rsidR="001B58A6" w:rsidRDefault="001B58A6" w:rsidP="001B58A6">
      <w:pPr>
        <w:pStyle w:val="StandardWeb"/>
      </w:pPr>
      <w:proofErr w:type="spellStart"/>
      <w:r>
        <w:rPr>
          <w:rStyle w:val="Fett"/>
          <w:rFonts w:eastAsiaTheme="majorEastAsia"/>
        </w:rPr>
        <w:t>Unnd</w:t>
      </w:r>
      <w:proofErr w:type="spellEnd"/>
      <w:r>
        <w:rPr>
          <w:rStyle w:val="Fett"/>
          <w:rFonts w:eastAsiaTheme="majorEastAsia"/>
        </w:rPr>
        <w:t xml:space="preserve"> David sandte zu Joab / Senden zu mir </w:t>
      </w:r>
      <w:proofErr w:type="spellStart"/>
      <w:r>
        <w:rPr>
          <w:rStyle w:val="Fett"/>
          <w:rFonts w:eastAsiaTheme="majorEastAsia"/>
        </w:rPr>
        <w:t>Uriam</w:t>
      </w:r>
      <w:proofErr w:type="spellEnd"/>
      <w:r>
        <w:rPr>
          <w:rStyle w:val="Fett"/>
          <w:rFonts w:eastAsiaTheme="majorEastAsia"/>
        </w:rPr>
        <w:t xml:space="preserve"> den Hethiter.</w:t>
      </w:r>
      <w:r>
        <w:t xml:space="preserve"> </w:t>
      </w:r>
    </w:p>
    <w:p w14:paraId="6ACEDA3A" w14:textId="77777777" w:rsidR="001B58A6" w:rsidRDefault="001B58A6" w:rsidP="001B58A6">
      <w:pPr>
        <w:pStyle w:val="StandardWeb"/>
      </w:pPr>
      <w:r>
        <w:rPr>
          <w:rStyle w:val="Hervorhebung"/>
        </w:rPr>
        <w:t>David mißbraucht der Fürsten dienst</w:t>
      </w:r>
      <w:r>
        <w:t xml:space="preserve"> David mißbraucht auch hiezu seinem </w:t>
      </w:r>
      <w:proofErr w:type="spellStart"/>
      <w:r>
        <w:t>schandtlichen</w:t>
      </w:r>
      <w:proofErr w:type="spellEnd"/>
      <w:r>
        <w:t xml:space="preserve"> / </w:t>
      </w:r>
      <w:proofErr w:type="spellStart"/>
      <w:r>
        <w:t>verraetterischen</w:t>
      </w:r>
      <w:proofErr w:type="spellEnd"/>
      <w:r>
        <w:t xml:space="preserve"> </w:t>
      </w:r>
      <w:proofErr w:type="spellStart"/>
      <w:r>
        <w:t>handel</w:t>
      </w:r>
      <w:proofErr w:type="spellEnd"/>
      <w:r>
        <w:t xml:space="preserve"> / des </w:t>
      </w:r>
      <w:proofErr w:type="spellStart"/>
      <w:r>
        <w:t>geliepsten</w:t>
      </w:r>
      <w:proofErr w:type="spellEnd"/>
      <w:r>
        <w:t xml:space="preserve"> </w:t>
      </w:r>
      <w:proofErr w:type="spellStart"/>
      <w:r>
        <w:t>unnd</w:t>
      </w:r>
      <w:proofErr w:type="spellEnd"/>
      <w:r>
        <w:t xml:space="preserve"> strengen Fürsten dienst </w:t>
      </w:r>
      <w:proofErr w:type="spellStart"/>
      <w:r>
        <w:t>unnd</w:t>
      </w:r>
      <w:proofErr w:type="spellEnd"/>
      <w:r>
        <w:t xml:space="preserve"> </w:t>
      </w:r>
      <w:proofErr w:type="spellStart"/>
      <w:r>
        <w:t>werck</w:t>
      </w:r>
      <w:proofErr w:type="spellEnd"/>
      <w:r>
        <w:t xml:space="preserve"> / dann er schreibt dem Joab / das er </w:t>
      </w:r>
      <w:proofErr w:type="spellStart"/>
      <w:r>
        <w:t>Uriam</w:t>
      </w:r>
      <w:proofErr w:type="spellEnd"/>
      <w:r>
        <w:t xml:space="preserve"> </w:t>
      </w:r>
      <w:proofErr w:type="spellStart"/>
      <w:r>
        <w:t>haym</w:t>
      </w:r>
      <w:proofErr w:type="spellEnd"/>
      <w:r>
        <w:t xml:space="preserve"> </w:t>
      </w:r>
      <w:proofErr w:type="spellStart"/>
      <w:r>
        <w:t>zuhauß</w:t>
      </w:r>
      <w:proofErr w:type="spellEnd"/>
      <w:r>
        <w:t xml:space="preserve"> / zu dem </w:t>
      </w:r>
      <w:proofErr w:type="spellStart"/>
      <w:r>
        <w:t>Künig</w:t>
      </w:r>
      <w:proofErr w:type="spellEnd"/>
      <w:r>
        <w:t xml:space="preserve"> sende. Welcher </w:t>
      </w:r>
      <w:proofErr w:type="spellStart"/>
      <w:r>
        <w:t>Künig</w:t>
      </w:r>
      <w:proofErr w:type="spellEnd"/>
      <w:r>
        <w:t xml:space="preserve"> / so er </w:t>
      </w:r>
      <w:proofErr w:type="spellStart"/>
      <w:r>
        <w:t>kain</w:t>
      </w:r>
      <w:proofErr w:type="spellEnd"/>
      <w:r>
        <w:t xml:space="preserve"> </w:t>
      </w:r>
      <w:proofErr w:type="spellStart"/>
      <w:r>
        <w:t>ursach</w:t>
      </w:r>
      <w:proofErr w:type="spellEnd"/>
      <w:r>
        <w:t xml:space="preserve"> oder </w:t>
      </w:r>
      <w:proofErr w:type="spellStart"/>
      <w:r>
        <w:t>glimpff</w:t>
      </w:r>
      <w:proofErr w:type="spellEnd"/>
      <w:r>
        <w:t xml:space="preserve"> hat / die er </w:t>
      </w:r>
      <w:proofErr w:type="spellStart"/>
      <w:r>
        <w:t>fürwende</w:t>
      </w:r>
      <w:proofErr w:type="spellEnd"/>
      <w:r>
        <w:t xml:space="preserve"> / Fragt er / ob es alles </w:t>
      </w:r>
      <w:proofErr w:type="spellStart"/>
      <w:r>
        <w:t>wolstandt</w:t>
      </w:r>
      <w:proofErr w:type="spellEnd"/>
      <w:r>
        <w:t xml:space="preserve"> im </w:t>
      </w:r>
      <w:proofErr w:type="spellStart"/>
      <w:r>
        <w:t>laeger</w:t>
      </w:r>
      <w:proofErr w:type="spellEnd"/>
      <w:r>
        <w:t xml:space="preserve"> / mit Joab / mit dem </w:t>
      </w:r>
      <w:proofErr w:type="spellStart"/>
      <w:r>
        <w:t>volck</w:t>
      </w:r>
      <w:proofErr w:type="spellEnd"/>
      <w:r>
        <w:t xml:space="preserve"> / mit dem </w:t>
      </w:r>
      <w:proofErr w:type="spellStart"/>
      <w:r>
        <w:t>Kriegßzeüg</w:t>
      </w:r>
      <w:proofErr w:type="spellEnd"/>
      <w:r>
        <w:t xml:space="preserve"> / Und ob der krieg recht und </w:t>
      </w:r>
      <w:proofErr w:type="spellStart"/>
      <w:r>
        <w:t>gluecklich</w:t>
      </w:r>
      <w:proofErr w:type="spellEnd"/>
      <w:r>
        <w:t xml:space="preserve"> </w:t>
      </w:r>
      <w:proofErr w:type="spellStart"/>
      <w:r>
        <w:t>gefuert</w:t>
      </w:r>
      <w:proofErr w:type="spellEnd"/>
      <w:r>
        <w:t xml:space="preserve"> werde. </w:t>
      </w:r>
      <w:proofErr w:type="spellStart"/>
      <w:r>
        <w:t>Unnd</w:t>
      </w:r>
      <w:proofErr w:type="spellEnd"/>
      <w:r>
        <w:t xml:space="preserve"> hie </w:t>
      </w:r>
      <w:proofErr w:type="spellStart"/>
      <w:r>
        <w:t>merckestu</w:t>
      </w:r>
      <w:proofErr w:type="spellEnd"/>
      <w:r>
        <w:t xml:space="preserve"> / das Bathseba / </w:t>
      </w:r>
      <w:proofErr w:type="spellStart"/>
      <w:r>
        <w:t>umb</w:t>
      </w:r>
      <w:proofErr w:type="spellEnd"/>
      <w:r>
        <w:t xml:space="preserve"> </w:t>
      </w:r>
      <w:proofErr w:type="spellStart"/>
      <w:r>
        <w:t>diser</w:t>
      </w:r>
      <w:proofErr w:type="spellEnd"/>
      <w:r>
        <w:t xml:space="preserve"> </w:t>
      </w:r>
      <w:proofErr w:type="spellStart"/>
      <w:r>
        <w:t>ursach</w:t>
      </w:r>
      <w:proofErr w:type="spellEnd"/>
      <w:r>
        <w:t xml:space="preserve"> willen / das sie schwanger sei / dem David wissen </w:t>
      </w:r>
      <w:proofErr w:type="spellStart"/>
      <w:r>
        <w:t>than</w:t>
      </w:r>
      <w:proofErr w:type="spellEnd"/>
      <w:r>
        <w:t xml:space="preserve"> hat / </w:t>
      </w:r>
      <w:proofErr w:type="spellStart"/>
      <w:r>
        <w:t>Naemlich</w:t>
      </w:r>
      <w:proofErr w:type="spellEnd"/>
      <w:r>
        <w:t xml:space="preserve"> / das er </w:t>
      </w:r>
      <w:proofErr w:type="spellStart"/>
      <w:r>
        <w:t>rath</w:t>
      </w:r>
      <w:proofErr w:type="spellEnd"/>
      <w:r>
        <w:t xml:space="preserve"> suchte / lugte / und verschaffte / wie </w:t>
      </w:r>
      <w:proofErr w:type="spellStart"/>
      <w:r>
        <w:t>disem</w:t>
      </w:r>
      <w:proofErr w:type="spellEnd"/>
      <w:r>
        <w:t xml:space="preserve"> </w:t>
      </w:r>
      <w:proofErr w:type="spellStart"/>
      <w:r>
        <w:t>boesen</w:t>
      </w:r>
      <w:proofErr w:type="spellEnd"/>
      <w:r>
        <w:t xml:space="preserve"> </w:t>
      </w:r>
      <w:proofErr w:type="spellStart"/>
      <w:r>
        <w:t>handel</w:t>
      </w:r>
      <w:proofErr w:type="spellEnd"/>
      <w:r>
        <w:t xml:space="preserve"> </w:t>
      </w:r>
      <w:proofErr w:type="spellStart"/>
      <w:r>
        <w:t>zurathen</w:t>
      </w:r>
      <w:proofErr w:type="spellEnd"/>
      <w:r>
        <w:t xml:space="preserve"> und </w:t>
      </w:r>
      <w:proofErr w:type="spellStart"/>
      <w:r>
        <w:t>zuthun</w:t>
      </w:r>
      <w:proofErr w:type="spellEnd"/>
      <w:r>
        <w:t xml:space="preserve"> </w:t>
      </w:r>
      <w:proofErr w:type="spellStart"/>
      <w:r>
        <w:t>were</w:t>
      </w:r>
      <w:proofErr w:type="spellEnd"/>
      <w:r>
        <w:t xml:space="preserve"> / damit solch </w:t>
      </w:r>
      <w:proofErr w:type="spellStart"/>
      <w:r>
        <w:t>laster</w:t>
      </w:r>
      <w:proofErr w:type="spellEnd"/>
      <w:r>
        <w:t xml:space="preserve"> </w:t>
      </w:r>
      <w:proofErr w:type="spellStart"/>
      <w:r>
        <w:t>nit</w:t>
      </w:r>
      <w:proofErr w:type="spellEnd"/>
      <w:r>
        <w:t xml:space="preserve"> entdeckt / </w:t>
      </w:r>
      <w:proofErr w:type="spellStart"/>
      <w:r>
        <w:t>offentlich</w:t>
      </w:r>
      <w:proofErr w:type="spellEnd"/>
      <w:r>
        <w:t xml:space="preserve"> an tag </w:t>
      </w:r>
      <w:proofErr w:type="spellStart"/>
      <w:r>
        <w:t>kaeme</w:t>
      </w:r>
      <w:proofErr w:type="spellEnd"/>
      <w:r>
        <w:t xml:space="preserve"> / sie </w:t>
      </w:r>
      <w:proofErr w:type="spellStart"/>
      <w:r>
        <w:t>baide</w:t>
      </w:r>
      <w:proofErr w:type="spellEnd"/>
      <w:r>
        <w:t xml:space="preserve"> zu </w:t>
      </w:r>
      <w:proofErr w:type="spellStart"/>
      <w:r>
        <w:t>schanden</w:t>
      </w:r>
      <w:proofErr w:type="spellEnd"/>
      <w:r>
        <w:t xml:space="preserve"> machte. </w:t>
      </w:r>
      <w:proofErr w:type="spellStart"/>
      <w:r>
        <w:t>Darumb</w:t>
      </w:r>
      <w:proofErr w:type="spellEnd"/>
      <w:r>
        <w:t xml:space="preserve"> sucht </w:t>
      </w:r>
      <w:proofErr w:type="spellStart"/>
      <w:r>
        <w:t>unnd</w:t>
      </w:r>
      <w:proofErr w:type="spellEnd"/>
      <w:r>
        <w:t xml:space="preserve"> findt David bei </w:t>
      </w:r>
      <w:proofErr w:type="spellStart"/>
      <w:r>
        <w:t>jm</w:t>
      </w:r>
      <w:proofErr w:type="spellEnd"/>
      <w:r>
        <w:t xml:space="preserve"> solchen </w:t>
      </w:r>
      <w:proofErr w:type="spellStart"/>
      <w:r>
        <w:t>fund</w:t>
      </w:r>
      <w:proofErr w:type="spellEnd"/>
      <w:r>
        <w:t xml:space="preserve"> / das er nach dem Uria sendet / aber in </w:t>
      </w:r>
      <w:proofErr w:type="spellStart"/>
      <w:r>
        <w:t>kainem</w:t>
      </w:r>
      <w:proofErr w:type="spellEnd"/>
      <w:r>
        <w:t xml:space="preserve"> guten / auch </w:t>
      </w:r>
      <w:proofErr w:type="spellStart"/>
      <w:r>
        <w:t>nit</w:t>
      </w:r>
      <w:proofErr w:type="spellEnd"/>
      <w:r>
        <w:t xml:space="preserve"> mit Gott und </w:t>
      </w:r>
      <w:proofErr w:type="spellStart"/>
      <w:r>
        <w:t>inn</w:t>
      </w:r>
      <w:proofErr w:type="spellEnd"/>
      <w:r>
        <w:t xml:space="preserve"> dem Herrn / </w:t>
      </w:r>
      <w:proofErr w:type="spellStart"/>
      <w:r>
        <w:t>darumb</w:t>
      </w:r>
      <w:proofErr w:type="spellEnd"/>
      <w:r>
        <w:t xml:space="preserve"> </w:t>
      </w:r>
      <w:proofErr w:type="spellStart"/>
      <w:r>
        <w:t>gerath</w:t>
      </w:r>
      <w:proofErr w:type="spellEnd"/>
      <w:r>
        <w:t xml:space="preserve"> es auch so </w:t>
      </w:r>
      <w:proofErr w:type="spellStart"/>
      <w:r>
        <w:t>woll</w:t>
      </w:r>
      <w:proofErr w:type="spellEnd"/>
      <w:r>
        <w:t xml:space="preserve"> / wie dann alles / so </w:t>
      </w:r>
      <w:proofErr w:type="spellStart"/>
      <w:r>
        <w:t>nit</w:t>
      </w:r>
      <w:proofErr w:type="spellEnd"/>
      <w:r>
        <w:t xml:space="preserve"> mit Gott angefangen / gehen und gerathen muß und sol. </w:t>
      </w:r>
    </w:p>
    <w:p w14:paraId="1C96D87C" w14:textId="77777777" w:rsidR="001B58A6" w:rsidRDefault="001B58A6" w:rsidP="001B58A6">
      <w:pPr>
        <w:pStyle w:val="StandardWeb"/>
      </w:pPr>
      <w:r>
        <w:t xml:space="preserve">Darauß wir lernen / wie man Gott so gar </w:t>
      </w:r>
      <w:proofErr w:type="spellStart"/>
      <w:r>
        <w:t>neüt</w:t>
      </w:r>
      <w:proofErr w:type="spellEnd"/>
      <w:r>
        <w:t xml:space="preserve"> verschlagen / wie so gar </w:t>
      </w:r>
      <w:proofErr w:type="spellStart"/>
      <w:r>
        <w:t>neüt</w:t>
      </w:r>
      <w:proofErr w:type="spellEnd"/>
      <w:r>
        <w:t xml:space="preserve"> </w:t>
      </w:r>
      <w:proofErr w:type="spellStart"/>
      <w:r>
        <w:t>haimlichs</w:t>
      </w:r>
      <w:proofErr w:type="spellEnd"/>
      <w:r>
        <w:t xml:space="preserve"> / </w:t>
      </w:r>
      <w:proofErr w:type="spellStart"/>
      <w:r>
        <w:t>neüt</w:t>
      </w:r>
      <w:proofErr w:type="spellEnd"/>
      <w:r>
        <w:t xml:space="preserve"> </w:t>
      </w:r>
      <w:proofErr w:type="spellStart"/>
      <w:r>
        <w:t>verborgens</w:t>
      </w:r>
      <w:proofErr w:type="spellEnd"/>
      <w:r>
        <w:t xml:space="preserve"> / oder </w:t>
      </w:r>
      <w:proofErr w:type="spellStart"/>
      <w:r>
        <w:t>verruckts</w:t>
      </w:r>
      <w:proofErr w:type="spellEnd"/>
      <w:r>
        <w:t xml:space="preserve"> / das </w:t>
      </w:r>
      <w:proofErr w:type="spellStart"/>
      <w:r>
        <w:t>nit</w:t>
      </w:r>
      <w:proofErr w:type="spellEnd"/>
      <w:r>
        <w:t xml:space="preserve"> offenbar </w:t>
      </w:r>
      <w:proofErr w:type="spellStart"/>
      <w:r>
        <w:t>unnd</w:t>
      </w:r>
      <w:proofErr w:type="spellEnd"/>
      <w:r>
        <w:t xml:space="preserve"> </w:t>
      </w:r>
      <w:proofErr w:type="spellStart"/>
      <w:r>
        <w:t>haell</w:t>
      </w:r>
      <w:proofErr w:type="spellEnd"/>
      <w:r>
        <w:t xml:space="preserve"> vor seinen </w:t>
      </w:r>
      <w:proofErr w:type="spellStart"/>
      <w:r>
        <w:t>augen</w:t>
      </w:r>
      <w:proofErr w:type="spellEnd"/>
      <w:r>
        <w:t xml:space="preserve"> / auch er </w:t>
      </w:r>
      <w:proofErr w:type="spellStart"/>
      <w:r>
        <w:t>daselbig</w:t>
      </w:r>
      <w:proofErr w:type="spellEnd"/>
      <w:r>
        <w:t xml:space="preserve"> zu seiner zeit andern </w:t>
      </w:r>
      <w:proofErr w:type="spellStart"/>
      <w:r>
        <w:t>nit</w:t>
      </w:r>
      <w:proofErr w:type="spellEnd"/>
      <w:r>
        <w:t xml:space="preserve"> verschweiget / das sie doch vor denen / so man sich vor Gott / wie man </w:t>
      </w:r>
      <w:proofErr w:type="spellStart"/>
      <w:r>
        <w:t>billich</w:t>
      </w:r>
      <w:proofErr w:type="spellEnd"/>
      <w:r>
        <w:t xml:space="preserve"> </w:t>
      </w:r>
      <w:proofErr w:type="spellStart"/>
      <w:r>
        <w:t>solt</w:t>
      </w:r>
      <w:proofErr w:type="spellEnd"/>
      <w:r>
        <w:t xml:space="preserve"> / </w:t>
      </w:r>
      <w:proofErr w:type="spellStart"/>
      <w:r>
        <w:t>nit</w:t>
      </w:r>
      <w:proofErr w:type="spellEnd"/>
      <w:r>
        <w:t xml:space="preserve"> </w:t>
      </w:r>
      <w:proofErr w:type="spellStart"/>
      <w:r>
        <w:t>schemen</w:t>
      </w:r>
      <w:proofErr w:type="spellEnd"/>
      <w:r>
        <w:t xml:space="preserve"> </w:t>
      </w:r>
      <w:proofErr w:type="spellStart"/>
      <w:r>
        <w:t>wil</w:t>
      </w:r>
      <w:proofErr w:type="spellEnd"/>
      <w:r>
        <w:t xml:space="preserve"> / zu </w:t>
      </w:r>
      <w:proofErr w:type="spellStart"/>
      <w:r>
        <w:t>schanden</w:t>
      </w:r>
      <w:proofErr w:type="spellEnd"/>
      <w:r>
        <w:t xml:space="preserve"> </w:t>
      </w:r>
      <w:proofErr w:type="spellStart"/>
      <w:r>
        <w:t>werdenn</w:t>
      </w:r>
      <w:proofErr w:type="spellEnd"/>
      <w:r>
        <w:t xml:space="preserve"> </w:t>
      </w:r>
      <w:proofErr w:type="spellStart"/>
      <w:r>
        <w:t>muessen</w:t>
      </w:r>
      <w:proofErr w:type="spellEnd"/>
      <w:r>
        <w:t xml:space="preserve"> / Dann es ist nichts verborgen / das </w:t>
      </w:r>
      <w:proofErr w:type="spellStart"/>
      <w:r>
        <w:t>nit</w:t>
      </w:r>
      <w:proofErr w:type="spellEnd"/>
      <w:r>
        <w:t xml:space="preserve"> offenbar werd / auch nichts </w:t>
      </w:r>
      <w:proofErr w:type="spellStart"/>
      <w:r>
        <w:t>haimlichs</w:t>
      </w:r>
      <w:proofErr w:type="spellEnd"/>
      <w:r>
        <w:t xml:space="preserve"> das </w:t>
      </w:r>
      <w:proofErr w:type="spellStart"/>
      <w:r>
        <w:t>nit</w:t>
      </w:r>
      <w:proofErr w:type="spellEnd"/>
      <w:r>
        <w:t xml:space="preserve"> </w:t>
      </w:r>
      <w:proofErr w:type="spellStart"/>
      <w:r>
        <w:t>kundt</w:t>
      </w:r>
      <w:proofErr w:type="spellEnd"/>
      <w:r>
        <w:t xml:space="preserve"> werde / und an den tag ans </w:t>
      </w:r>
      <w:proofErr w:type="spellStart"/>
      <w:r>
        <w:t>haellliecht</w:t>
      </w:r>
      <w:proofErr w:type="spellEnd"/>
      <w:r>
        <w:t xml:space="preserve"> komme. </w:t>
      </w:r>
    </w:p>
    <w:p w14:paraId="61FBD8CC" w14:textId="77777777" w:rsidR="001B58A6" w:rsidRDefault="001B58A6" w:rsidP="001B58A6">
      <w:pPr>
        <w:pStyle w:val="StandardWeb"/>
      </w:pPr>
      <w:r>
        <w:t xml:space="preserve">Also gehet es hie dem klugen David / in seinen </w:t>
      </w:r>
      <w:proofErr w:type="spellStart"/>
      <w:r>
        <w:t>haimlichen</w:t>
      </w:r>
      <w:proofErr w:type="spellEnd"/>
      <w:r>
        <w:t xml:space="preserve"> </w:t>
      </w:r>
      <w:proofErr w:type="spellStart"/>
      <w:r>
        <w:t>pratticken</w:t>
      </w:r>
      <w:proofErr w:type="spellEnd"/>
      <w:r>
        <w:t xml:space="preserve"> und </w:t>
      </w:r>
      <w:proofErr w:type="spellStart"/>
      <w:r>
        <w:t>anschlegen</w:t>
      </w:r>
      <w:proofErr w:type="spellEnd"/>
      <w:r>
        <w:t xml:space="preserve"> / die der </w:t>
      </w:r>
      <w:proofErr w:type="spellStart"/>
      <w:r>
        <w:t>gantzen</w:t>
      </w:r>
      <w:proofErr w:type="spellEnd"/>
      <w:r>
        <w:t xml:space="preserve"> Welt offenbart werden / wie </w:t>
      </w:r>
      <w:proofErr w:type="spellStart"/>
      <w:r>
        <w:t>seer</w:t>
      </w:r>
      <w:proofErr w:type="spellEnd"/>
      <w:r>
        <w:t xml:space="preserve"> David sich </w:t>
      </w:r>
      <w:proofErr w:type="spellStart"/>
      <w:r>
        <w:t>reisset</w:t>
      </w:r>
      <w:proofErr w:type="spellEnd"/>
      <w:r>
        <w:t xml:space="preserve"> / </w:t>
      </w:r>
      <w:proofErr w:type="spellStart"/>
      <w:r>
        <w:t>hilfft</w:t>
      </w:r>
      <w:proofErr w:type="spellEnd"/>
      <w:r>
        <w:t xml:space="preserve"> es doch </w:t>
      </w:r>
      <w:proofErr w:type="spellStart"/>
      <w:r>
        <w:t>nit</w:t>
      </w:r>
      <w:proofErr w:type="spellEnd"/>
      <w:r>
        <w:t xml:space="preserve"> / Gott </w:t>
      </w:r>
      <w:proofErr w:type="spellStart"/>
      <w:r>
        <w:t>wil</w:t>
      </w:r>
      <w:proofErr w:type="spellEnd"/>
      <w:r>
        <w:t xml:space="preserve"> es </w:t>
      </w:r>
      <w:proofErr w:type="spellStart"/>
      <w:r>
        <w:t>dannnocht</w:t>
      </w:r>
      <w:proofErr w:type="spellEnd"/>
      <w:r>
        <w:t xml:space="preserve"> an tag bringen. Dann es ist David </w:t>
      </w:r>
      <w:proofErr w:type="spellStart"/>
      <w:r>
        <w:t>nit</w:t>
      </w:r>
      <w:proofErr w:type="spellEnd"/>
      <w:r>
        <w:t xml:space="preserve"> </w:t>
      </w:r>
      <w:proofErr w:type="spellStart"/>
      <w:r>
        <w:t>darumb</w:t>
      </w:r>
      <w:proofErr w:type="spellEnd"/>
      <w:r>
        <w:t xml:space="preserve"> </w:t>
      </w:r>
      <w:proofErr w:type="spellStart"/>
      <w:r>
        <w:t>zuthun</w:t>
      </w:r>
      <w:proofErr w:type="spellEnd"/>
      <w:r>
        <w:t xml:space="preserve"> / wie es im krieg stand und gang / sonder </w:t>
      </w:r>
      <w:proofErr w:type="spellStart"/>
      <w:r>
        <w:t>ain</w:t>
      </w:r>
      <w:proofErr w:type="spellEnd"/>
      <w:r>
        <w:t xml:space="preserve"> anders </w:t>
      </w:r>
      <w:proofErr w:type="spellStart"/>
      <w:r>
        <w:t>ligt</w:t>
      </w:r>
      <w:proofErr w:type="spellEnd"/>
      <w:r>
        <w:t xml:space="preserve"> </w:t>
      </w:r>
      <w:proofErr w:type="spellStart"/>
      <w:r>
        <w:t>jm</w:t>
      </w:r>
      <w:proofErr w:type="spellEnd"/>
      <w:r>
        <w:t xml:space="preserve"> </w:t>
      </w:r>
      <w:proofErr w:type="spellStart"/>
      <w:r>
        <w:t>naeher</w:t>
      </w:r>
      <w:proofErr w:type="spellEnd"/>
      <w:r>
        <w:t xml:space="preserve"> an / </w:t>
      </w:r>
      <w:proofErr w:type="spellStart"/>
      <w:r>
        <w:t>Naemlich</w:t>
      </w:r>
      <w:proofErr w:type="spellEnd"/>
      <w:r>
        <w:t xml:space="preserve"> / das er dem Kind ein Vater machte / deßhalb hat er nach Uria gesandt / und nach dem </w:t>
      </w:r>
      <w:proofErr w:type="spellStart"/>
      <w:r>
        <w:t>gehaltnen</w:t>
      </w:r>
      <w:proofErr w:type="spellEnd"/>
      <w:r>
        <w:t xml:space="preserve"> </w:t>
      </w:r>
      <w:proofErr w:type="spellStart"/>
      <w:r>
        <w:t>gespraech</w:t>
      </w:r>
      <w:proofErr w:type="spellEnd"/>
      <w:r>
        <w:t xml:space="preserve"> / </w:t>
      </w:r>
      <w:proofErr w:type="spellStart"/>
      <w:r>
        <w:t>haißt</w:t>
      </w:r>
      <w:proofErr w:type="spellEnd"/>
      <w:r>
        <w:t xml:space="preserve"> er </w:t>
      </w:r>
      <w:proofErr w:type="spellStart"/>
      <w:r>
        <w:t>jnen</w:t>
      </w:r>
      <w:proofErr w:type="spellEnd"/>
      <w:r>
        <w:t xml:space="preserve"> </w:t>
      </w:r>
      <w:proofErr w:type="spellStart"/>
      <w:r>
        <w:t>haim</w:t>
      </w:r>
      <w:proofErr w:type="spellEnd"/>
      <w:r>
        <w:t xml:space="preserve"> </w:t>
      </w:r>
      <w:proofErr w:type="spellStart"/>
      <w:r>
        <w:t>zuhauß</w:t>
      </w:r>
      <w:proofErr w:type="spellEnd"/>
      <w:r>
        <w:t xml:space="preserve"> / sich mit seiner </w:t>
      </w:r>
      <w:proofErr w:type="spellStart"/>
      <w:r>
        <w:t>Eefrawen</w:t>
      </w:r>
      <w:proofErr w:type="spellEnd"/>
      <w:r>
        <w:t xml:space="preserve"> </w:t>
      </w:r>
      <w:proofErr w:type="spellStart"/>
      <w:r>
        <w:t>zuergetzen</w:t>
      </w:r>
      <w:proofErr w:type="spellEnd"/>
      <w:r>
        <w:t xml:space="preserve"> / gehen / und spricht. </w:t>
      </w:r>
    </w:p>
    <w:p w14:paraId="15B8FC74" w14:textId="77777777" w:rsidR="001B58A6" w:rsidRDefault="001B58A6" w:rsidP="001B58A6">
      <w:pPr>
        <w:pStyle w:val="StandardWeb"/>
      </w:pPr>
      <w:r>
        <w:rPr>
          <w:rStyle w:val="Fett"/>
          <w:rFonts w:eastAsiaTheme="majorEastAsia"/>
        </w:rPr>
        <w:t xml:space="preserve">Gang hinab in dein </w:t>
      </w:r>
      <w:proofErr w:type="spellStart"/>
      <w:r>
        <w:rPr>
          <w:rStyle w:val="Fett"/>
          <w:rFonts w:eastAsiaTheme="majorEastAsia"/>
        </w:rPr>
        <w:t>hauß</w:t>
      </w:r>
      <w:proofErr w:type="spellEnd"/>
      <w:r>
        <w:rPr>
          <w:rStyle w:val="Fett"/>
          <w:rFonts w:eastAsiaTheme="majorEastAsia"/>
        </w:rPr>
        <w:t xml:space="preserve"> / und wasch deine </w:t>
      </w:r>
      <w:proofErr w:type="spellStart"/>
      <w:r>
        <w:rPr>
          <w:rStyle w:val="Fett"/>
          <w:rFonts w:eastAsiaTheme="majorEastAsia"/>
        </w:rPr>
        <w:t>fueß</w:t>
      </w:r>
      <w:proofErr w:type="spellEnd"/>
      <w:r>
        <w:rPr>
          <w:rStyle w:val="Fett"/>
          <w:rFonts w:eastAsiaTheme="majorEastAsia"/>
        </w:rPr>
        <w:t xml:space="preserve">. Und da Uria zu des </w:t>
      </w:r>
      <w:proofErr w:type="spellStart"/>
      <w:r>
        <w:rPr>
          <w:rStyle w:val="Fett"/>
          <w:rFonts w:eastAsiaTheme="majorEastAsia"/>
        </w:rPr>
        <w:t>Künigs</w:t>
      </w:r>
      <w:proofErr w:type="spellEnd"/>
      <w:r>
        <w:rPr>
          <w:rStyle w:val="Fett"/>
          <w:rFonts w:eastAsiaTheme="majorEastAsia"/>
        </w:rPr>
        <w:t xml:space="preserve"> </w:t>
      </w:r>
      <w:proofErr w:type="spellStart"/>
      <w:r>
        <w:rPr>
          <w:rStyle w:val="Fett"/>
          <w:rFonts w:eastAsiaTheme="majorEastAsia"/>
        </w:rPr>
        <w:t>hauß</w:t>
      </w:r>
      <w:proofErr w:type="spellEnd"/>
      <w:r>
        <w:rPr>
          <w:rStyle w:val="Fett"/>
          <w:rFonts w:eastAsiaTheme="majorEastAsia"/>
        </w:rPr>
        <w:t xml:space="preserve"> hinaus </w:t>
      </w:r>
      <w:proofErr w:type="spellStart"/>
      <w:r>
        <w:rPr>
          <w:rStyle w:val="Fett"/>
          <w:rFonts w:eastAsiaTheme="majorEastAsia"/>
        </w:rPr>
        <w:t>gieng</w:t>
      </w:r>
      <w:proofErr w:type="spellEnd"/>
      <w:r>
        <w:rPr>
          <w:rStyle w:val="Fett"/>
          <w:rFonts w:eastAsiaTheme="majorEastAsia"/>
        </w:rPr>
        <w:t xml:space="preserve"> / folgten </w:t>
      </w:r>
      <w:proofErr w:type="spellStart"/>
      <w:r>
        <w:rPr>
          <w:rStyle w:val="Fett"/>
          <w:rFonts w:eastAsiaTheme="majorEastAsia"/>
        </w:rPr>
        <w:t>jm</w:t>
      </w:r>
      <w:proofErr w:type="spellEnd"/>
      <w:r>
        <w:rPr>
          <w:rStyle w:val="Fett"/>
          <w:rFonts w:eastAsiaTheme="majorEastAsia"/>
        </w:rPr>
        <w:t xml:space="preserve"> nach des </w:t>
      </w:r>
      <w:proofErr w:type="spellStart"/>
      <w:r>
        <w:rPr>
          <w:rStyle w:val="Fett"/>
          <w:rFonts w:eastAsiaTheme="majorEastAsia"/>
        </w:rPr>
        <w:t>Künigs</w:t>
      </w:r>
      <w:proofErr w:type="spellEnd"/>
      <w:r>
        <w:rPr>
          <w:rStyle w:val="Fett"/>
          <w:rFonts w:eastAsiaTheme="majorEastAsia"/>
        </w:rPr>
        <w:t xml:space="preserve"> gaben.</w:t>
      </w:r>
      <w:r>
        <w:t xml:space="preserve"> </w:t>
      </w:r>
    </w:p>
    <w:p w14:paraId="74B9A8A8" w14:textId="77777777" w:rsidR="001B58A6" w:rsidRDefault="001B58A6" w:rsidP="001B58A6">
      <w:pPr>
        <w:pStyle w:val="StandardWeb"/>
      </w:pPr>
      <w:r>
        <w:rPr>
          <w:rStyle w:val="Hervorhebung"/>
        </w:rPr>
        <w:t xml:space="preserve">Davids </w:t>
      </w:r>
      <w:proofErr w:type="spellStart"/>
      <w:r>
        <w:rPr>
          <w:rStyle w:val="Hervorhebung"/>
        </w:rPr>
        <w:t>fleiß</w:t>
      </w:r>
      <w:proofErr w:type="spellEnd"/>
      <w:r>
        <w:rPr>
          <w:rStyle w:val="Hervorhebung"/>
        </w:rPr>
        <w:t xml:space="preserve"> </w:t>
      </w:r>
      <w:proofErr w:type="spellStart"/>
      <w:r>
        <w:rPr>
          <w:rStyle w:val="Hervorhebung"/>
        </w:rPr>
        <w:t>Uriam</w:t>
      </w:r>
      <w:proofErr w:type="spellEnd"/>
      <w:r>
        <w:rPr>
          <w:rStyle w:val="Hervorhebung"/>
        </w:rPr>
        <w:t xml:space="preserve"> zu </w:t>
      </w:r>
      <w:proofErr w:type="spellStart"/>
      <w:r>
        <w:rPr>
          <w:rStyle w:val="Hervorhebung"/>
        </w:rPr>
        <w:t>betriegen</w:t>
      </w:r>
      <w:proofErr w:type="spellEnd"/>
      <w:r>
        <w:rPr>
          <w:rStyle w:val="Hervorhebung"/>
        </w:rPr>
        <w:t>.</w:t>
      </w:r>
      <w:r>
        <w:t xml:space="preserve"> David / den </w:t>
      </w:r>
      <w:proofErr w:type="spellStart"/>
      <w:r>
        <w:t>Uriam</w:t>
      </w:r>
      <w:proofErr w:type="spellEnd"/>
      <w:r>
        <w:t xml:space="preserve"> </w:t>
      </w:r>
      <w:proofErr w:type="spellStart"/>
      <w:r>
        <w:t>zuebereden</w:t>
      </w:r>
      <w:proofErr w:type="spellEnd"/>
      <w:r>
        <w:t xml:space="preserve"> </w:t>
      </w:r>
      <w:proofErr w:type="spellStart"/>
      <w:r>
        <w:t>laeßt</w:t>
      </w:r>
      <w:proofErr w:type="spellEnd"/>
      <w:r>
        <w:t xml:space="preserve"> nichts </w:t>
      </w:r>
      <w:proofErr w:type="spellStart"/>
      <w:r>
        <w:t>undewegen</w:t>
      </w:r>
      <w:proofErr w:type="spellEnd"/>
      <w:r>
        <w:t xml:space="preserve"> / das er </w:t>
      </w:r>
      <w:proofErr w:type="spellStart"/>
      <w:r>
        <w:t>vermainet</w:t>
      </w:r>
      <w:proofErr w:type="spellEnd"/>
      <w:r>
        <w:t xml:space="preserve"> dazu dienstlich sein / </w:t>
      </w:r>
      <w:proofErr w:type="spellStart"/>
      <w:r>
        <w:t>daz</w:t>
      </w:r>
      <w:proofErr w:type="spellEnd"/>
      <w:r>
        <w:t xml:space="preserve"> er </w:t>
      </w:r>
      <w:proofErr w:type="spellStart"/>
      <w:r>
        <w:t>Eelich</w:t>
      </w:r>
      <w:proofErr w:type="spellEnd"/>
      <w:r>
        <w:t xml:space="preserve"> </w:t>
      </w:r>
      <w:proofErr w:type="spellStart"/>
      <w:r>
        <w:t>pflicht</w:t>
      </w:r>
      <w:proofErr w:type="spellEnd"/>
      <w:r>
        <w:t xml:space="preserve"> seiner </w:t>
      </w:r>
      <w:proofErr w:type="spellStart"/>
      <w:r>
        <w:t>haußfrawen</w:t>
      </w:r>
      <w:proofErr w:type="spellEnd"/>
      <w:r>
        <w:t xml:space="preserve"> zu </w:t>
      </w:r>
      <w:proofErr w:type="spellStart"/>
      <w:r>
        <w:t>leysten</w:t>
      </w:r>
      <w:proofErr w:type="spellEnd"/>
      <w:r>
        <w:t xml:space="preserve"> verursacht werde / </w:t>
      </w:r>
      <w:proofErr w:type="spellStart"/>
      <w:r>
        <w:t>unnd</w:t>
      </w:r>
      <w:proofErr w:type="spellEnd"/>
      <w:r>
        <w:t xml:space="preserve"> David mit </w:t>
      </w:r>
      <w:proofErr w:type="spellStart"/>
      <w:r>
        <w:t>glimpff</w:t>
      </w:r>
      <w:proofErr w:type="spellEnd"/>
      <w:r>
        <w:t xml:space="preserve"> denn falschen erben </w:t>
      </w:r>
      <w:proofErr w:type="spellStart"/>
      <w:r>
        <w:t>underschieben</w:t>
      </w:r>
      <w:proofErr w:type="spellEnd"/>
      <w:r>
        <w:t xml:space="preserve"> </w:t>
      </w:r>
      <w:proofErr w:type="spellStart"/>
      <w:r>
        <w:t>moege</w:t>
      </w:r>
      <w:proofErr w:type="spellEnd"/>
      <w:r>
        <w:t xml:space="preserve">. Dazu gebraucht sich David dreier </w:t>
      </w:r>
      <w:proofErr w:type="spellStart"/>
      <w:r>
        <w:t>starcker</w:t>
      </w:r>
      <w:proofErr w:type="spellEnd"/>
      <w:r>
        <w:t xml:space="preserve"> ding / welche die drei </w:t>
      </w:r>
      <w:proofErr w:type="spellStart"/>
      <w:r>
        <w:t>staerckesten</w:t>
      </w:r>
      <w:proofErr w:type="spellEnd"/>
      <w:r>
        <w:t xml:space="preserve"> </w:t>
      </w:r>
      <w:proofErr w:type="spellStart"/>
      <w:r>
        <w:t>auff</w:t>
      </w:r>
      <w:proofErr w:type="spellEnd"/>
      <w:r>
        <w:t xml:space="preserve"> erden (</w:t>
      </w:r>
      <w:proofErr w:type="spellStart"/>
      <w:r>
        <w:t>außgeschlossen</w:t>
      </w:r>
      <w:proofErr w:type="spellEnd"/>
      <w:r>
        <w:t xml:space="preserve"> die </w:t>
      </w:r>
      <w:proofErr w:type="spellStart"/>
      <w:r>
        <w:t>warhait</w:t>
      </w:r>
      <w:proofErr w:type="spellEnd"/>
      <w:r>
        <w:t xml:space="preserve"> / </w:t>
      </w:r>
      <w:proofErr w:type="spellStart"/>
      <w:r>
        <w:t>welchs</w:t>
      </w:r>
      <w:proofErr w:type="spellEnd"/>
      <w:r>
        <w:t xml:space="preserve"> über alles das </w:t>
      </w:r>
      <w:proofErr w:type="spellStart"/>
      <w:r>
        <w:t>staerckest</w:t>
      </w:r>
      <w:proofErr w:type="spellEnd"/>
      <w:r>
        <w:t xml:space="preserve">) sind / </w:t>
      </w:r>
      <w:proofErr w:type="spellStart"/>
      <w:r>
        <w:t>Naemlich</w:t>
      </w:r>
      <w:proofErr w:type="spellEnd"/>
      <w:r>
        <w:t xml:space="preserve"> / Weiber / </w:t>
      </w:r>
      <w:proofErr w:type="spellStart"/>
      <w:r>
        <w:t>Küniglicher</w:t>
      </w:r>
      <w:proofErr w:type="spellEnd"/>
      <w:r>
        <w:t xml:space="preserve"> </w:t>
      </w:r>
      <w:proofErr w:type="spellStart"/>
      <w:r>
        <w:t>gewalt</w:t>
      </w:r>
      <w:proofErr w:type="spellEnd"/>
      <w:r>
        <w:t xml:space="preserve"> / und der Wein. </w:t>
      </w:r>
    </w:p>
    <w:p w14:paraId="11882FEB" w14:textId="77777777" w:rsidR="001B58A6" w:rsidRDefault="001B58A6" w:rsidP="001B58A6">
      <w:pPr>
        <w:pStyle w:val="StandardWeb"/>
      </w:pPr>
      <w:proofErr w:type="spellStart"/>
      <w:r>
        <w:t>Darumb</w:t>
      </w:r>
      <w:proofErr w:type="spellEnd"/>
      <w:r>
        <w:t xml:space="preserve"> sendet er u erst David </w:t>
      </w:r>
      <w:proofErr w:type="spellStart"/>
      <w:r>
        <w:t>Uriam</w:t>
      </w:r>
      <w:proofErr w:type="spellEnd"/>
      <w:r>
        <w:t xml:space="preserve"> </w:t>
      </w:r>
      <w:proofErr w:type="spellStart"/>
      <w:r>
        <w:t>haim</w:t>
      </w:r>
      <w:proofErr w:type="spellEnd"/>
      <w:r>
        <w:t xml:space="preserve"> zu seiner </w:t>
      </w:r>
      <w:proofErr w:type="spellStart"/>
      <w:r>
        <w:t>haußfrawen</w:t>
      </w:r>
      <w:proofErr w:type="spellEnd"/>
      <w:r>
        <w:t xml:space="preserve"> / das er sich mit </w:t>
      </w:r>
      <w:proofErr w:type="spellStart"/>
      <w:r>
        <w:t>jr</w:t>
      </w:r>
      <w:proofErr w:type="spellEnd"/>
      <w:r>
        <w:t xml:space="preserve"> </w:t>
      </w:r>
      <w:proofErr w:type="spellStart"/>
      <w:r>
        <w:t>erlüstige</w:t>
      </w:r>
      <w:proofErr w:type="spellEnd"/>
      <w:r>
        <w:t xml:space="preserve"> / und </w:t>
      </w:r>
      <w:proofErr w:type="spellStart"/>
      <w:r>
        <w:t>auß</w:t>
      </w:r>
      <w:proofErr w:type="spellEnd"/>
      <w:r>
        <w:t xml:space="preserve"> </w:t>
      </w:r>
      <w:proofErr w:type="spellStart"/>
      <w:r>
        <w:t>jrer</w:t>
      </w:r>
      <w:proofErr w:type="spellEnd"/>
      <w:r>
        <w:t xml:space="preserve"> </w:t>
      </w:r>
      <w:proofErr w:type="spellStart"/>
      <w:r>
        <w:t>schoene</w:t>
      </w:r>
      <w:proofErr w:type="spellEnd"/>
      <w:r>
        <w:t xml:space="preserve"> bewegt werde / in der liebe </w:t>
      </w:r>
      <w:proofErr w:type="spellStart"/>
      <w:r>
        <w:t>erhitziget</w:t>
      </w:r>
      <w:proofErr w:type="spellEnd"/>
      <w:r>
        <w:t xml:space="preserve"> / und in der </w:t>
      </w:r>
      <w:proofErr w:type="spellStart"/>
      <w:r>
        <w:t>begird</w:t>
      </w:r>
      <w:proofErr w:type="spellEnd"/>
      <w:r>
        <w:t xml:space="preserve"> gegen </w:t>
      </w:r>
      <w:proofErr w:type="spellStart"/>
      <w:r>
        <w:t>jr</w:t>
      </w:r>
      <w:proofErr w:type="spellEnd"/>
      <w:r>
        <w:t xml:space="preserve"> </w:t>
      </w:r>
      <w:proofErr w:type="spellStart"/>
      <w:r>
        <w:t>entbrind</w:t>
      </w:r>
      <w:proofErr w:type="spellEnd"/>
      <w:r>
        <w:t xml:space="preserve"> / und entzündet werde. Dann / wer ist der / so er </w:t>
      </w:r>
      <w:proofErr w:type="spellStart"/>
      <w:r>
        <w:t>ain</w:t>
      </w:r>
      <w:proofErr w:type="spellEnd"/>
      <w:r>
        <w:t xml:space="preserve"> </w:t>
      </w:r>
      <w:proofErr w:type="spellStart"/>
      <w:r>
        <w:t>wolgestalt</w:t>
      </w:r>
      <w:proofErr w:type="spellEnd"/>
      <w:r>
        <w:t xml:space="preserve"> / hübsch </w:t>
      </w:r>
      <w:proofErr w:type="spellStart"/>
      <w:r>
        <w:t>weib</w:t>
      </w:r>
      <w:proofErr w:type="spellEnd"/>
      <w:r>
        <w:t xml:space="preserve"> </w:t>
      </w:r>
      <w:proofErr w:type="spellStart"/>
      <w:r>
        <w:t>sihet</w:t>
      </w:r>
      <w:proofErr w:type="spellEnd"/>
      <w:r>
        <w:t xml:space="preserve"> / </w:t>
      </w:r>
      <w:proofErr w:type="spellStart"/>
      <w:r>
        <w:t>nit</w:t>
      </w:r>
      <w:proofErr w:type="spellEnd"/>
      <w:r>
        <w:t xml:space="preserve"> seine </w:t>
      </w:r>
      <w:proofErr w:type="spellStart"/>
      <w:r>
        <w:t>augen</w:t>
      </w:r>
      <w:proofErr w:type="spellEnd"/>
      <w:r>
        <w:t xml:space="preserve"> gegen </w:t>
      </w:r>
      <w:proofErr w:type="spellStart"/>
      <w:r>
        <w:t>jr</w:t>
      </w:r>
      <w:proofErr w:type="spellEnd"/>
      <w:r>
        <w:t xml:space="preserve"> wende / sich an </w:t>
      </w:r>
      <w:proofErr w:type="spellStart"/>
      <w:r>
        <w:t>jr</w:t>
      </w:r>
      <w:proofErr w:type="spellEnd"/>
      <w:r>
        <w:t xml:space="preserve"> vergaff / und hab </w:t>
      </w:r>
      <w:proofErr w:type="spellStart"/>
      <w:r>
        <w:t>mer</w:t>
      </w:r>
      <w:proofErr w:type="spellEnd"/>
      <w:r>
        <w:t xml:space="preserve"> </w:t>
      </w:r>
      <w:proofErr w:type="spellStart"/>
      <w:r>
        <w:t>begird</w:t>
      </w:r>
      <w:proofErr w:type="spellEnd"/>
      <w:r>
        <w:t xml:space="preserve"> </w:t>
      </w:r>
      <w:proofErr w:type="spellStart"/>
      <w:r>
        <w:t>auff</w:t>
      </w:r>
      <w:proofErr w:type="spellEnd"/>
      <w:r>
        <w:t xml:space="preserve"> sie / dann </w:t>
      </w:r>
      <w:proofErr w:type="spellStart"/>
      <w:r>
        <w:t>auff</w:t>
      </w:r>
      <w:proofErr w:type="spellEnd"/>
      <w:r>
        <w:t xml:space="preserve"> </w:t>
      </w:r>
      <w:proofErr w:type="spellStart"/>
      <w:r>
        <w:t>silbar</w:t>
      </w:r>
      <w:proofErr w:type="spellEnd"/>
      <w:r>
        <w:t xml:space="preserve"> / </w:t>
      </w:r>
      <w:proofErr w:type="spellStart"/>
      <w:r>
        <w:t>goldt</w:t>
      </w:r>
      <w:proofErr w:type="spellEnd"/>
      <w:r>
        <w:t xml:space="preserve"> und alles </w:t>
      </w:r>
      <w:proofErr w:type="spellStart"/>
      <w:r>
        <w:t>koestbarlichs</w:t>
      </w:r>
      <w:proofErr w:type="spellEnd"/>
      <w:r>
        <w:t xml:space="preserve">? Wer ist auch der / oder wo ist er / den die Weiber (wie man spricht) </w:t>
      </w:r>
      <w:proofErr w:type="spellStart"/>
      <w:r>
        <w:t>nit</w:t>
      </w:r>
      <w:proofErr w:type="spellEnd"/>
      <w:r>
        <w:t xml:space="preserve"> </w:t>
      </w:r>
      <w:proofErr w:type="spellStart"/>
      <w:r>
        <w:t>geaefft</w:t>
      </w:r>
      <w:proofErr w:type="spellEnd"/>
      <w:r>
        <w:t xml:space="preserve"> </w:t>
      </w:r>
      <w:proofErr w:type="spellStart"/>
      <w:r>
        <w:t>unnd</w:t>
      </w:r>
      <w:proofErr w:type="spellEnd"/>
      <w:r>
        <w:t xml:space="preserve"> </w:t>
      </w:r>
      <w:proofErr w:type="spellStart"/>
      <w:r>
        <w:t>genarret</w:t>
      </w:r>
      <w:proofErr w:type="spellEnd"/>
      <w:r>
        <w:t xml:space="preserve"> haben. Es </w:t>
      </w:r>
      <w:proofErr w:type="spellStart"/>
      <w:r>
        <w:t>sindt</w:t>
      </w:r>
      <w:proofErr w:type="spellEnd"/>
      <w:r>
        <w:t xml:space="preserve"> </w:t>
      </w:r>
      <w:proofErr w:type="spellStart"/>
      <w:r>
        <w:t>ihe</w:t>
      </w:r>
      <w:proofErr w:type="spellEnd"/>
      <w:r>
        <w:t xml:space="preserve"> </w:t>
      </w:r>
      <w:proofErr w:type="spellStart"/>
      <w:r>
        <w:t>vil</w:t>
      </w:r>
      <w:proofErr w:type="spellEnd"/>
      <w:r>
        <w:t xml:space="preserve"> </w:t>
      </w:r>
      <w:proofErr w:type="spellStart"/>
      <w:r>
        <w:t>umb</w:t>
      </w:r>
      <w:proofErr w:type="spellEnd"/>
      <w:r>
        <w:t xml:space="preserve"> der Weiber willen </w:t>
      </w:r>
      <w:proofErr w:type="spellStart"/>
      <w:r>
        <w:t>umbkommen</w:t>
      </w:r>
      <w:proofErr w:type="spellEnd"/>
      <w:r>
        <w:t xml:space="preserve"> und erwürget worden / und </w:t>
      </w:r>
      <w:proofErr w:type="spellStart"/>
      <w:r>
        <w:t>vil</w:t>
      </w:r>
      <w:proofErr w:type="spellEnd"/>
      <w:r>
        <w:t xml:space="preserve"> haben </w:t>
      </w:r>
      <w:proofErr w:type="spellStart"/>
      <w:r>
        <w:t>umb</w:t>
      </w:r>
      <w:proofErr w:type="spellEnd"/>
      <w:r>
        <w:t xml:space="preserve"> der Weiber willen </w:t>
      </w:r>
      <w:proofErr w:type="spellStart"/>
      <w:r>
        <w:t>gesündet</w:t>
      </w:r>
      <w:proofErr w:type="spellEnd"/>
      <w:r>
        <w:t xml:space="preserve">. </w:t>
      </w:r>
    </w:p>
    <w:p w14:paraId="30A2F9A7" w14:textId="77777777" w:rsidR="001B58A6" w:rsidRDefault="001B58A6" w:rsidP="001B58A6">
      <w:pPr>
        <w:pStyle w:val="StandardWeb"/>
      </w:pPr>
      <w:r>
        <w:t xml:space="preserve">Nun </w:t>
      </w:r>
      <w:proofErr w:type="spellStart"/>
      <w:r>
        <w:t>haette</w:t>
      </w:r>
      <w:proofErr w:type="spellEnd"/>
      <w:r>
        <w:t xml:space="preserve"> Urias / ob er </w:t>
      </w:r>
      <w:proofErr w:type="spellStart"/>
      <w:r>
        <w:t>schoen</w:t>
      </w:r>
      <w:proofErr w:type="spellEnd"/>
      <w:r>
        <w:t xml:space="preserve"> die </w:t>
      </w:r>
      <w:proofErr w:type="spellStart"/>
      <w:r>
        <w:t>werck</w:t>
      </w:r>
      <w:proofErr w:type="spellEnd"/>
      <w:r>
        <w:t xml:space="preserve"> </w:t>
      </w:r>
      <w:proofErr w:type="spellStart"/>
      <w:r>
        <w:t>Eelicher</w:t>
      </w:r>
      <w:proofErr w:type="spellEnd"/>
      <w:r>
        <w:t xml:space="preserve"> </w:t>
      </w:r>
      <w:proofErr w:type="spellStart"/>
      <w:r>
        <w:t>pflicht</w:t>
      </w:r>
      <w:proofErr w:type="spellEnd"/>
      <w:r>
        <w:t xml:space="preserve"> / mit seiner Bathseba / die </w:t>
      </w:r>
      <w:proofErr w:type="spellStart"/>
      <w:r>
        <w:t>seer</w:t>
      </w:r>
      <w:proofErr w:type="spellEnd"/>
      <w:r>
        <w:t xml:space="preserve"> </w:t>
      </w:r>
      <w:proofErr w:type="spellStart"/>
      <w:r>
        <w:t>schoener</w:t>
      </w:r>
      <w:proofErr w:type="spellEnd"/>
      <w:r>
        <w:t xml:space="preserve"> </w:t>
      </w:r>
      <w:proofErr w:type="spellStart"/>
      <w:r>
        <w:t>gestalt</w:t>
      </w:r>
      <w:proofErr w:type="spellEnd"/>
      <w:r>
        <w:t xml:space="preserve"> / damit sie leichtlich sein </w:t>
      </w:r>
      <w:proofErr w:type="spellStart"/>
      <w:r>
        <w:t>hertz</w:t>
      </w:r>
      <w:proofErr w:type="spellEnd"/>
      <w:r>
        <w:t xml:space="preserve"> bewegt gegen </w:t>
      </w:r>
      <w:proofErr w:type="spellStart"/>
      <w:r>
        <w:t>jr</w:t>
      </w:r>
      <w:proofErr w:type="spellEnd"/>
      <w:r>
        <w:t xml:space="preserve"> haben </w:t>
      </w:r>
      <w:proofErr w:type="spellStart"/>
      <w:r>
        <w:t>solte</w:t>
      </w:r>
      <w:proofErr w:type="spellEnd"/>
      <w:r>
        <w:t xml:space="preserve"> (</w:t>
      </w:r>
      <w:proofErr w:type="spellStart"/>
      <w:r>
        <w:t>umb</w:t>
      </w:r>
      <w:proofErr w:type="spellEnd"/>
      <w:r>
        <w:t xml:space="preserve"> der </w:t>
      </w:r>
      <w:proofErr w:type="spellStart"/>
      <w:r>
        <w:t>schüldigen</w:t>
      </w:r>
      <w:proofErr w:type="spellEnd"/>
      <w:r>
        <w:t xml:space="preserve"> </w:t>
      </w:r>
      <w:proofErr w:type="spellStart"/>
      <w:r>
        <w:t>pflicht</w:t>
      </w:r>
      <w:proofErr w:type="spellEnd"/>
      <w:r>
        <w:t xml:space="preserve"> willen) getrieben / </w:t>
      </w:r>
      <w:proofErr w:type="spellStart"/>
      <w:r>
        <w:t>nit</w:t>
      </w:r>
      <w:proofErr w:type="spellEnd"/>
      <w:r>
        <w:t xml:space="preserve"> </w:t>
      </w:r>
      <w:proofErr w:type="spellStart"/>
      <w:r>
        <w:t>gesündet</w:t>
      </w:r>
      <w:proofErr w:type="spellEnd"/>
      <w:r>
        <w:t xml:space="preserve">. Aber deren </w:t>
      </w:r>
      <w:proofErr w:type="spellStart"/>
      <w:r>
        <w:t>kains</w:t>
      </w:r>
      <w:proofErr w:type="spellEnd"/>
      <w:r>
        <w:t xml:space="preserve"> / weder </w:t>
      </w:r>
      <w:proofErr w:type="spellStart"/>
      <w:r>
        <w:t>jr</w:t>
      </w:r>
      <w:proofErr w:type="spellEnd"/>
      <w:r>
        <w:t xml:space="preserve"> </w:t>
      </w:r>
      <w:proofErr w:type="spellStart"/>
      <w:r>
        <w:t>schoene</w:t>
      </w:r>
      <w:proofErr w:type="spellEnd"/>
      <w:r>
        <w:t xml:space="preserve"> </w:t>
      </w:r>
      <w:proofErr w:type="spellStart"/>
      <w:r>
        <w:t>gestalt</w:t>
      </w:r>
      <w:proofErr w:type="spellEnd"/>
      <w:r>
        <w:t xml:space="preserve"> / noch das er </w:t>
      </w:r>
      <w:proofErr w:type="spellStart"/>
      <w:r>
        <w:t>solchs</w:t>
      </w:r>
      <w:proofErr w:type="spellEnd"/>
      <w:r>
        <w:t xml:space="preserve"> on fahr </w:t>
      </w:r>
      <w:proofErr w:type="spellStart"/>
      <w:r>
        <w:t>unnd</w:t>
      </w:r>
      <w:proofErr w:type="spellEnd"/>
      <w:r>
        <w:t xml:space="preserve"> </w:t>
      </w:r>
      <w:proofErr w:type="spellStart"/>
      <w:r>
        <w:t>sünde</w:t>
      </w:r>
      <w:proofErr w:type="spellEnd"/>
      <w:r>
        <w:t xml:space="preserve"> </w:t>
      </w:r>
      <w:proofErr w:type="spellStart"/>
      <w:r>
        <w:t>haette</w:t>
      </w:r>
      <w:proofErr w:type="spellEnd"/>
      <w:r>
        <w:t xml:space="preserve"> thun </w:t>
      </w:r>
      <w:proofErr w:type="spellStart"/>
      <w:r>
        <w:t>moegen</w:t>
      </w:r>
      <w:proofErr w:type="spellEnd"/>
      <w:r>
        <w:t xml:space="preserve"> / bricht </w:t>
      </w:r>
      <w:proofErr w:type="spellStart"/>
      <w:r>
        <w:t>jm</w:t>
      </w:r>
      <w:proofErr w:type="spellEnd"/>
      <w:r>
        <w:t xml:space="preserve"> sein </w:t>
      </w:r>
      <w:proofErr w:type="spellStart"/>
      <w:r>
        <w:t>hertz</w:t>
      </w:r>
      <w:proofErr w:type="spellEnd"/>
      <w:r>
        <w:t xml:space="preserve"> / doch </w:t>
      </w:r>
      <w:proofErr w:type="spellStart"/>
      <w:r>
        <w:t>nit</w:t>
      </w:r>
      <w:proofErr w:type="spellEnd"/>
      <w:r>
        <w:t xml:space="preserve"> </w:t>
      </w:r>
      <w:proofErr w:type="spellStart"/>
      <w:r>
        <w:t>auß</w:t>
      </w:r>
      <w:proofErr w:type="spellEnd"/>
      <w:r>
        <w:t xml:space="preserve"> </w:t>
      </w:r>
      <w:proofErr w:type="spellStart"/>
      <w:r>
        <w:t>aigen</w:t>
      </w:r>
      <w:proofErr w:type="spellEnd"/>
      <w:r>
        <w:t xml:space="preserve"> </w:t>
      </w:r>
      <w:proofErr w:type="spellStart"/>
      <w:r>
        <w:t>kraefften</w:t>
      </w:r>
      <w:proofErr w:type="spellEnd"/>
      <w:r>
        <w:t xml:space="preserve"> / sonder </w:t>
      </w:r>
      <w:proofErr w:type="spellStart"/>
      <w:r>
        <w:t>Got</w:t>
      </w:r>
      <w:proofErr w:type="spellEnd"/>
      <w:r>
        <w:t xml:space="preserve"> der Herr / der </w:t>
      </w:r>
      <w:proofErr w:type="spellStart"/>
      <w:r>
        <w:t>jm</w:t>
      </w:r>
      <w:proofErr w:type="spellEnd"/>
      <w:r>
        <w:t xml:space="preserve"> für genommen </w:t>
      </w:r>
      <w:proofErr w:type="spellStart"/>
      <w:r>
        <w:t>hatt</w:t>
      </w:r>
      <w:proofErr w:type="spellEnd"/>
      <w:r>
        <w:t xml:space="preserve"> / den </w:t>
      </w:r>
      <w:proofErr w:type="spellStart"/>
      <w:r>
        <w:t>Eebrecher</w:t>
      </w:r>
      <w:proofErr w:type="spellEnd"/>
      <w:r>
        <w:t xml:space="preserve"> David / der Gott seinen Herrn von </w:t>
      </w:r>
      <w:proofErr w:type="spellStart"/>
      <w:r>
        <w:t>gantzem</w:t>
      </w:r>
      <w:proofErr w:type="spellEnd"/>
      <w:r>
        <w:t xml:space="preserve"> </w:t>
      </w:r>
      <w:proofErr w:type="spellStart"/>
      <w:r>
        <w:t>hertzen</w:t>
      </w:r>
      <w:proofErr w:type="spellEnd"/>
      <w:r>
        <w:t xml:space="preserve"> / </w:t>
      </w:r>
      <w:proofErr w:type="spellStart"/>
      <w:r>
        <w:t>umb</w:t>
      </w:r>
      <w:proofErr w:type="spellEnd"/>
      <w:r>
        <w:t xml:space="preserve"> </w:t>
      </w:r>
      <w:proofErr w:type="spellStart"/>
      <w:r>
        <w:t>verzeyhung</w:t>
      </w:r>
      <w:proofErr w:type="spellEnd"/>
      <w:r>
        <w:t xml:space="preserve"> und </w:t>
      </w:r>
      <w:proofErr w:type="spellStart"/>
      <w:r>
        <w:t>nachlassung</w:t>
      </w:r>
      <w:proofErr w:type="spellEnd"/>
      <w:r>
        <w:t xml:space="preserve"> / </w:t>
      </w:r>
      <w:proofErr w:type="spellStart"/>
      <w:r>
        <w:t>aines</w:t>
      </w:r>
      <w:proofErr w:type="spellEnd"/>
      <w:r>
        <w:t xml:space="preserve"> </w:t>
      </w:r>
      <w:proofErr w:type="spellStart"/>
      <w:r>
        <w:t>sotichen</w:t>
      </w:r>
      <w:proofErr w:type="spellEnd"/>
      <w:r>
        <w:t xml:space="preserve"> grossen </w:t>
      </w:r>
      <w:proofErr w:type="spellStart"/>
      <w:r>
        <w:t>lasters</w:t>
      </w:r>
      <w:proofErr w:type="spellEnd"/>
      <w:r>
        <w:t xml:space="preserve"> / noch nie </w:t>
      </w:r>
      <w:proofErr w:type="spellStart"/>
      <w:r>
        <w:t>gebetten</w:t>
      </w:r>
      <w:proofErr w:type="spellEnd"/>
      <w:r>
        <w:t xml:space="preserve"> / vor der Welt zuschanden zumachen / begabet </w:t>
      </w:r>
      <w:proofErr w:type="spellStart"/>
      <w:r>
        <w:t>jn</w:t>
      </w:r>
      <w:proofErr w:type="spellEnd"/>
      <w:r>
        <w:t xml:space="preserve"> den </w:t>
      </w:r>
      <w:proofErr w:type="spellStart"/>
      <w:r>
        <w:t>Uriam</w:t>
      </w:r>
      <w:proofErr w:type="spellEnd"/>
      <w:r>
        <w:t xml:space="preserve"> / mit der herrlichen und </w:t>
      </w:r>
      <w:proofErr w:type="spellStart"/>
      <w:r>
        <w:t>wunderseltzamen</w:t>
      </w:r>
      <w:proofErr w:type="spellEnd"/>
      <w:r>
        <w:t xml:space="preserve"> gaben (</w:t>
      </w:r>
      <w:proofErr w:type="spellStart"/>
      <w:r>
        <w:t>auff</w:t>
      </w:r>
      <w:proofErr w:type="spellEnd"/>
      <w:r>
        <w:t xml:space="preserve"> diß mal) der </w:t>
      </w:r>
      <w:proofErr w:type="spellStart"/>
      <w:r>
        <w:t>keüschait</w:t>
      </w:r>
      <w:proofErr w:type="spellEnd"/>
      <w:r>
        <w:t xml:space="preserve"> / </w:t>
      </w:r>
      <w:proofErr w:type="spellStart"/>
      <w:r>
        <w:t>unnd</w:t>
      </w:r>
      <w:proofErr w:type="spellEnd"/>
      <w:r>
        <w:t xml:space="preserve"> des </w:t>
      </w:r>
      <w:proofErr w:type="spellStart"/>
      <w:r>
        <w:t>glaubens</w:t>
      </w:r>
      <w:proofErr w:type="spellEnd"/>
      <w:r>
        <w:t xml:space="preserve">. David gehet allein </w:t>
      </w:r>
      <w:proofErr w:type="spellStart"/>
      <w:r>
        <w:t>drauff</w:t>
      </w:r>
      <w:proofErr w:type="spellEnd"/>
      <w:r>
        <w:t xml:space="preserve"> </w:t>
      </w:r>
      <w:proofErr w:type="spellStart"/>
      <w:r>
        <w:t>umb</w:t>
      </w:r>
      <w:proofErr w:type="spellEnd"/>
      <w:r>
        <w:t xml:space="preserve"> / das er / gleich als </w:t>
      </w:r>
      <w:proofErr w:type="spellStart"/>
      <w:r>
        <w:t>obs</w:t>
      </w:r>
      <w:proofErr w:type="spellEnd"/>
      <w:r>
        <w:t xml:space="preserve"> </w:t>
      </w:r>
      <w:proofErr w:type="spellStart"/>
      <w:r>
        <w:t>jm</w:t>
      </w:r>
      <w:proofErr w:type="spellEnd"/>
      <w:r>
        <w:t xml:space="preserve"> nichts angelegen / das der Herr erzürnet / des </w:t>
      </w:r>
      <w:proofErr w:type="spellStart"/>
      <w:r>
        <w:t>Eebruchs</w:t>
      </w:r>
      <w:proofErr w:type="spellEnd"/>
      <w:r>
        <w:t xml:space="preserve"> </w:t>
      </w:r>
      <w:proofErr w:type="spellStart"/>
      <w:r>
        <w:t>ains</w:t>
      </w:r>
      <w:proofErr w:type="spellEnd"/>
      <w:r>
        <w:t xml:space="preserve"> ungeschickten </w:t>
      </w:r>
      <w:proofErr w:type="spellStart"/>
      <w:r>
        <w:t>lasters</w:t>
      </w:r>
      <w:proofErr w:type="spellEnd"/>
      <w:r>
        <w:t xml:space="preserve"> / bei den Menschen </w:t>
      </w:r>
      <w:proofErr w:type="spellStart"/>
      <w:r>
        <w:t>nit</w:t>
      </w:r>
      <w:proofErr w:type="spellEnd"/>
      <w:r>
        <w:t xml:space="preserve"> </w:t>
      </w:r>
      <w:proofErr w:type="spellStart"/>
      <w:r>
        <w:t>vermerckt</w:t>
      </w:r>
      <w:proofErr w:type="spellEnd"/>
      <w:r>
        <w:t xml:space="preserve"> wurde. Also der </w:t>
      </w:r>
      <w:proofErr w:type="spellStart"/>
      <w:r>
        <w:t>sünder</w:t>
      </w:r>
      <w:proofErr w:type="spellEnd"/>
      <w:r>
        <w:t xml:space="preserve"> / so er der </w:t>
      </w:r>
      <w:proofErr w:type="spellStart"/>
      <w:r>
        <w:t>sünden</w:t>
      </w:r>
      <w:proofErr w:type="spellEnd"/>
      <w:r>
        <w:t xml:space="preserve"> an den </w:t>
      </w:r>
      <w:proofErr w:type="spellStart"/>
      <w:r>
        <w:t>boden</w:t>
      </w:r>
      <w:proofErr w:type="spellEnd"/>
      <w:r>
        <w:t xml:space="preserve"> und </w:t>
      </w:r>
      <w:proofErr w:type="spellStart"/>
      <w:r>
        <w:t>grundt</w:t>
      </w:r>
      <w:proofErr w:type="spellEnd"/>
      <w:r>
        <w:t xml:space="preserve"> kommet / verachtet </w:t>
      </w:r>
      <w:proofErr w:type="spellStart"/>
      <w:r>
        <w:t>unnd</w:t>
      </w:r>
      <w:proofErr w:type="spellEnd"/>
      <w:r>
        <w:t xml:space="preserve"> </w:t>
      </w:r>
      <w:proofErr w:type="spellStart"/>
      <w:r>
        <w:t>vergisset</w:t>
      </w:r>
      <w:proofErr w:type="spellEnd"/>
      <w:r>
        <w:t xml:space="preserve"> der </w:t>
      </w:r>
      <w:proofErr w:type="spellStart"/>
      <w:r>
        <w:t>urtail</w:t>
      </w:r>
      <w:proofErr w:type="spellEnd"/>
      <w:r>
        <w:t xml:space="preserve"> und </w:t>
      </w:r>
      <w:proofErr w:type="spellStart"/>
      <w:r>
        <w:t>gericht</w:t>
      </w:r>
      <w:proofErr w:type="spellEnd"/>
      <w:r>
        <w:t xml:space="preserve"> </w:t>
      </w:r>
      <w:proofErr w:type="spellStart"/>
      <w:r>
        <w:t>Gotes</w:t>
      </w:r>
      <w:proofErr w:type="spellEnd"/>
      <w:r>
        <w:t xml:space="preserve"> / sucht </w:t>
      </w:r>
      <w:proofErr w:type="spellStart"/>
      <w:r>
        <w:t>allain</w:t>
      </w:r>
      <w:proofErr w:type="spellEnd"/>
      <w:r>
        <w:t xml:space="preserve"> sich zu </w:t>
      </w:r>
      <w:proofErr w:type="spellStart"/>
      <w:r>
        <w:t>beschoenen</w:t>
      </w:r>
      <w:proofErr w:type="spellEnd"/>
      <w:r>
        <w:t xml:space="preserve">. Dazu </w:t>
      </w:r>
      <w:proofErr w:type="spellStart"/>
      <w:r>
        <w:t>laeßt</w:t>
      </w:r>
      <w:proofErr w:type="spellEnd"/>
      <w:r>
        <w:t xml:space="preserve"> auch David seine gaben / seine </w:t>
      </w:r>
      <w:proofErr w:type="spellStart"/>
      <w:r>
        <w:t>Künigliche</w:t>
      </w:r>
      <w:proofErr w:type="spellEnd"/>
      <w:r>
        <w:t xml:space="preserve"> </w:t>
      </w:r>
      <w:proofErr w:type="spellStart"/>
      <w:r>
        <w:t>speiß</w:t>
      </w:r>
      <w:proofErr w:type="spellEnd"/>
      <w:r>
        <w:t xml:space="preserve"> / und </w:t>
      </w:r>
      <w:proofErr w:type="spellStart"/>
      <w:r>
        <w:t>beschaid</w:t>
      </w:r>
      <w:proofErr w:type="spellEnd"/>
      <w:r>
        <w:t xml:space="preserve"> essen / dem Uria nachfolgen / das er </w:t>
      </w:r>
      <w:proofErr w:type="spellStart"/>
      <w:r>
        <w:t>sampt</w:t>
      </w:r>
      <w:proofErr w:type="spellEnd"/>
      <w:r>
        <w:t xml:space="preserve"> seiner </w:t>
      </w:r>
      <w:proofErr w:type="spellStart"/>
      <w:r>
        <w:t>Haußfrawen</w:t>
      </w:r>
      <w:proofErr w:type="spellEnd"/>
      <w:r>
        <w:t xml:space="preserve"> davon essen / sich mit </w:t>
      </w:r>
      <w:proofErr w:type="spellStart"/>
      <w:r>
        <w:t>ainander</w:t>
      </w:r>
      <w:proofErr w:type="spellEnd"/>
      <w:r>
        <w:t xml:space="preserve"> erquicken </w:t>
      </w:r>
      <w:proofErr w:type="spellStart"/>
      <w:r>
        <w:t>unnd</w:t>
      </w:r>
      <w:proofErr w:type="spellEnd"/>
      <w:r>
        <w:t xml:space="preserve"> </w:t>
      </w:r>
      <w:proofErr w:type="spellStart"/>
      <w:r>
        <w:t>froelich</w:t>
      </w:r>
      <w:proofErr w:type="spellEnd"/>
      <w:r>
        <w:t xml:space="preserve"> werden. Urias aber </w:t>
      </w:r>
      <w:proofErr w:type="spellStart"/>
      <w:r>
        <w:t>veracht</w:t>
      </w:r>
      <w:proofErr w:type="spellEnd"/>
      <w:r>
        <w:t xml:space="preserve"> </w:t>
      </w:r>
      <w:proofErr w:type="spellStart"/>
      <w:r>
        <w:t>nit</w:t>
      </w:r>
      <w:proofErr w:type="spellEnd"/>
      <w:r>
        <w:t xml:space="preserve"> </w:t>
      </w:r>
      <w:proofErr w:type="spellStart"/>
      <w:r>
        <w:t>allain</w:t>
      </w:r>
      <w:proofErr w:type="spellEnd"/>
      <w:r>
        <w:t xml:space="preserve"> solch </w:t>
      </w:r>
      <w:proofErr w:type="spellStart"/>
      <w:r>
        <w:t>koestlich</w:t>
      </w:r>
      <w:proofErr w:type="spellEnd"/>
      <w:r>
        <w:t xml:space="preserve"> </w:t>
      </w:r>
      <w:proofErr w:type="spellStart"/>
      <w:r>
        <w:t>speiß</w:t>
      </w:r>
      <w:proofErr w:type="spellEnd"/>
      <w:r>
        <w:t xml:space="preserve"> </w:t>
      </w:r>
      <w:proofErr w:type="spellStart"/>
      <w:r>
        <w:t>unnd</w:t>
      </w:r>
      <w:proofErr w:type="spellEnd"/>
      <w:r>
        <w:t xml:space="preserve"> gaben / sonder auch des </w:t>
      </w:r>
      <w:proofErr w:type="spellStart"/>
      <w:r>
        <w:t>Künigs</w:t>
      </w:r>
      <w:proofErr w:type="spellEnd"/>
      <w:r>
        <w:t xml:space="preserve"> </w:t>
      </w:r>
      <w:proofErr w:type="spellStart"/>
      <w:r>
        <w:t>gehaiß</w:t>
      </w:r>
      <w:proofErr w:type="spellEnd"/>
      <w:r>
        <w:t xml:space="preserve"> und </w:t>
      </w:r>
      <w:proofErr w:type="spellStart"/>
      <w:r>
        <w:t>befelch</w:t>
      </w:r>
      <w:proofErr w:type="spellEnd"/>
      <w:r>
        <w:t xml:space="preserve"> / dann er gehet nie </w:t>
      </w:r>
      <w:proofErr w:type="spellStart"/>
      <w:r>
        <w:t>haim</w:t>
      </w:r>
      <w:proofErr w:type="spellEnd"/>
      <w:r>
        <w:t xml:space="preserve"> / hinab in sein </w:t>
      </w:r>
      <w:proofErr w:type="spellStart"/>
      <w:r>
        <w:t>hauß</w:t>
      </w:r>
      <w:proofErr w:type="spellEnd"/>
      <w:r>
        <w:t xml:space="preserve"> / wie </w:t>
      </w:r>
      <w:proofErr w:type="spellStart"/>
      <w:r>
        <w:t>jm</w:t>
      </w:r>
      <w:proofErr w:type="spellEnd"/>
      <w:r>
        <w:t xml:space="preserve"> der </w:t>
      </w:r>
      <w:proofErr w:type="spellStart"/>
      <w:r>
        <w:t>Künig</w:t>
      </w:r>
      <w:proofErr w:type="spellEnd"/>
      <w:r>
        <w:t xml:space="preserve"> </w:t>
      </w:r>
      <w:proofErr w:type="spellStart"/>
      <w:r>
        <w:t>befalch</w:t>
      </w:r>
      <w:proofErr w:type="spellEnd"/>
      <w:r>
        <w:t xml:space="preserve"> / </w:t>
      </w:r>
      <w:proofErr w:type="spellStart"/>
      <w:r>
        <w:t>saend</w:t>
      </w:r>
      <w:proofErr w:type="spellEnd"/>
      <w:r>
        <w:t xml:space="preserve"> / Gang hinab / etc. Sonder wie in dem Text folget / leget er sich vor des </w:t>
      </w:r>
      <w:proofErr w:type="spellStart"/>
      <w:r>
        <w:t>Küniges</w:t>
      </w:r>
      <w:proofErr w:type="spellEnd"/>
      <w:r>
        <w:t xml:space="preserve"> </w:t>
      </w:r>
      <w:proofErr w:type="spellStart"/>
      <w:r>
        <w:t>thuer.</w:t>
      </w:r>
      <w:proofErr w:type="spellEnd"/>
      <w:r>
        <w:t xml:space="preserve"> </w:t>
      </w:r>
    </w:p>
    <w:p w14:paraId="775046BE" w14:textId="77777777" w:rsidR="001B58A6" w:rsidRDefault="001B58A6" w:rsidP="001B58A6">
      <w:pPr>
        <w:pStyle w:val="StandardWeb"/>
      </w:pPr>
      <w:r>
        <w:rPr>
          <w:rStyle w:val="Fett"/>
          <w:rFonts w:eastAsiaTheme="majorEastAsia"/>
        </w:rPr>
        <w:t xml:space="preserve">Und Uria legt sich schlaffen vor der </w:t>
      </w:r>
      <w:proofErr w:type="spellStart"/>
      <w:r>
        <w:rPr>
          <w:rStyle w:val="Fett"/>
          <w:rFonts w:eastAsiaTheme="majorEastAsia"/>
        </w:rPr>
        <w:t>thuer</w:t>
      </w:r>
      <w:proofErr w:type="spellEnd"/>
      <w:r>
        <w:rPr>
          <w:rStyle w:val="Fett"/>
          <w:rFonts w:eastAsiaTheme="majorEastAsia"/>
        </w:rPr>
        <w:t xml:space="preserve"> des </w:t>
      </w:r>
      <w:proofErr w:type="spellStart"/>
      <w:r>
        <w:rPr>
          <w:rStyle w:val="Fett"/>
          <w:rFonts w:eastAsiaTheme="majorEastAsia"/>
        </w:rPr>
        <w:t>Küniges</w:t>
      </w:r>
      <w:proofErr w:type="spellEnd"/>
      <w:r>
        <w:rPr>
          <w:rStyle w:val="Fett"/>
          <w:rFonts w:eastAsiaTheme="majorEastAsia"/>
        </w:rPr>
        <w:t xml:space="preserve"> </w:t>
      </w:r>
      <w:proofErr w:type="spellStart"/>
      <w:r>
        <w:rPr>
          <w:rStyle w:val="Fett"/>
          <w:rFonts w:eastAsiaTheme="majorEastAsia"/>
        </w:rPr>
        <w:t>hauß</w:t>
      </w:r>
      <w:proofErr w:type="spellEnd"/>
      <w:r>
        <w:rPr>
          <w:rStyle w:val="Fett"/>
          <w:rFonts w:eastAsiaTheme="majorEastAsia"/>
        </w:rPr>
        <w:t xml:space="preserve"> / da alle Knecht seines Herrn lagen / und </w:t>
      </w:r>
      <w:proofErr w:type="spellStart"/>
      <w:r>
        <w:rPr>
          <w:rStyle w:val="Fett"/>
          <w:rFonts w:eastAsiaTheme="majorEastAsia"/>
        </w:rPr>
        <w:t>gieng</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hinaub</w:t>
      </w:r>
      <w:proofErr w:type="spellEnd"/>
      <w:r>
        <w:rPr>
          <w:rStyle w:val="Fett"/>
          <w:rFonts w:eastAsiaTheme="majorEastAsia"/>
        </w:rPr>
        <w:t xml:space="preserve"> in sein </w:t>
      </w:r>
      <w:proofErr w:type="spellStart"/>
      <w:r>
        <w:rPr>
          <w:rStyle w:val="Fett"/>
          <w:rFonts w:eastAsiaTheme="majorEastAsia"/>
        </w:rPr>
        <w:t>hauß</w:t>
      </w:r>
      <w:proofErr w:type="spellEnd"/>
      <w:r>
        <w:rPr>
          <w:rStyle w:val="Fett"/>
          <w:rFonts w:eastAsiaTheme="majorEastAsia"/>
        </w:rPr>
        <w:t>.</w:t>
      </w:r>
      <w:r>
        <w:t xml:space="preserve"> </w:t>
      </w:r>
    </w:p>
    <w:p w14:paraId="5DB6E760" w14:textId="77777777" w:rsidR="001B58A6" w:rsidRDefault="001B58A6" w:rsidP="001B58A6">
      <w:pPr>
        <w:pStyle w:val="StandardWeb"/>
      </w:pPr>
      <w:proofErr w:type="spellStart"/>
      <w:r>
        <w:rPr>
          <w:rStyle w:val="Hervorhebung"/>
        </w:rPr>
        <w:t>Urie</w:t>
      </w:r>
      <w:proofErr w:type="spellEnd"/>
      <w:r>
        <w:rPr>
          <w:rStyle w:val="Hervorhebung"/>
        </w:rPr>
        <w:t xml:space="preserve"> </w:t>
      </w:r>
      <w:proofErr w:type="spellStart"/>
      <w:r>
        <w:rPr>
          <w:rStyle w:val="Hervorhebung"/>
        </w:rPr>
        <w:t>ainfalt</w:t>
      </w:r>
      <w:proofErr w:type="spellEnd"/>
      <w:r>
        <w:rPr>
          <w:rStyle w:val="Hervorhebung"/>
        </w:rPr>
        <w:t xml:space="preserve"> und </w:t>
      </w:r>
      <w:proofErr w:type="spellStart"/>
      <w:r>
        <w:rPr>
          <w:rStyle w:val="Hervorhebung"/>
        </w:rPr>
        <w:t>redlichait</w:t>
      </w:r>
      <w:proofErr w:type="spellEnd"/>
      <w:r>
        <w:rPr>
          <w:rStyle w:val="Hervorhebung"/>
        </w:rPr>
        <w:t>.</w:t>
      </w:r>
      <w:r>
        <w:t xml:space="preserve"> Alle </w:t>
      </w:r>
      <w:proofErr w:type="spellStart"/>
      <w:r>
        <w:t>knecht</w:t>
      </w:r>
      <w:proofErr w:type="spellEnd"/>
      <w:r>
        <w:t xml:space="preserve"> des </w:t>
      </w:r>
      <w:proofErr w:type="spellStart"/>
      <w:r>
        <w:t>Küniges</w:t>
      </w:r>
      <w:proofErr w:type="spellEnd"/>
      <w:r>
        <w:t xml:space="preserve"> / spricht der Text / lagen vor der </w:t>
      </w:r>
      <w:proofErr w:type="spellStart"/>
      <w:r>
        <w:t>thuer</w:t>
      </w:r>
      <w:proofErr w:type="spellEnd"/>
      <w:r>
        <w:t xml:space="preserve"> des </w:t>
      </w:r>
      <w:proofErr w:type="spellStart"/>
      <w:r>
        <w:t>Künigs</w:t>
      </w:r>
      <w:proofErr w:type="spellEnd"/>
      <w:r>
        <w:t xml:space="preserve"> </w:t>
      </w:r>
      <w:proofErr w:type="spellStart"/>
      <w:r>
        <w:t>hauß</w:t>
      </w:r>
      <w:proofErr w:type="spellEnd"/>
      <w:r>
        <w:t xml:space="preserve"> / darauß </w:t>
      </w:r>
      <w:proofErr w:type="spellStart"/>
      <w:r>
        <w:t>wol</w:t>
      </w:r>
      <w:proofErr w:type="spellEnd"/>
      <w:r>
        <w:t xml:space="preserve"> zu </w:t>
      </w:r>
      <w:proofErr w:type="spellStart"/>
      <w:r>
        <w:t>mercken</w:t>
      </w:r>
      <w:proofErr w:type="spellEnd"/>
      <w:r>
        <w:t xml:space="preserve"> / das die </w:t>
      </w:r>
      <w:proofErr w:type="spellStart"/>
      <w:r>
        <w:t>Künigs</w:t>
      </w:r>
      <w:proofErr w:type="spellEnd"/>
      <w:r>
        <w:t xml:space="preserve"> </w:t>
      </w:r>
      <w:proofErr w:type="spellStart"/>
      <w:r>
        <w:t>knecht</w:t>
      </w:r>
      <w:proofErr w:type="spellEnd"/>
      <w:r>
        <w:t xml:space="preserve"> / </w:t>
      </w:r>
      <w:proofErr w:type="spellStart"/>
      <w:r>
        <w:t>nit</w:t>
      </w:r>
      <w:proofErr w:type="spellEnd"/>
      <w:r>
        <w:t xml:space="preserve"> </w:t>
      </w:r>
      <w:proofErr w:type="spellStart"/>
      <w:r>
        <w:t>gewon</w:t>
      </w:r>
      <w:proofErr w:type="spellEnd"/>
      <w:r>
        <w:t xml:space="preserve"> </w:t>
      </w:r>
      <w:proofErr w:type="spellStart"/>
      <w:r>
        <w:t>dahaimen</w:t>
      </w:r>
      <w:proofErr w:type="spellEnd"/>
      <w:r>
        <w:t xml:space="preserve"> bei </w:t>
      </w:r>
      <w:proofErr w:type="spellStart"/>
      <w:r>
        <w:t>jren</w:t>
      </w:r>
      <w:proofErr w:type="spellEnd"/>
      <w:r>
        <w:t xml:space="preserve"> Weibern / </w:t>
      </w:r>
      <w:proofErr w:type="spellStart"/>
      <w:r>
        <w:t>vil</w:t>
      </w:r>
      <w:proofErr w:type="spellEnd"/>
      <w:r>
        <w:t xml:space="preserve"> weniger bei den Huren </w:t>
      </w:r>
      <w:proofErr w:type="spellStart"/>
      <w:r>
        <w:t>zuschlaffen</w:t>
      </w:r>
      <w:proofErr w:type="spellEnd"/>
      <w:r>
        <w:t xml:space="preserve"> / sonder vor des </w:t>
      </w:r>
      <w:proofErr w:type="spellStart"/>
      <w:r>
        <w:t>Künigs</w:t>
      </w:r>
      <w:proofErr w:type="spellEnd"/>
      <w:r>
        <w:t xml:space="preserve"> schlaff </w:t>
      </w:r>
      <w:proofErr w:type="spellStart"/>
      <w:r>
        <w:t>kamer</w:t>
      </w:r>
      <w:proofErr w:type="spellEnd"/>
      <w:r>
        <w:t xml:space="preserve"> oder </w:t>
      </w:r>
      <w:proofErr w:type="spellStart"/>
      <w:r>
        <w:t>thuer</w:t>
      </w:r>
      <w:proofErr w:type="spellEnd"/>
      <w:r>
        <w:t xml:space="preserve"> / des </w:t>
      </w:r>
      <w:proofErr w:type="spellStart"/>
      <w:r>
        <w:t>hauses</w:t>
      </w:r>
      <w:proofErr w:type="spellEnd"/>
      <w:r>
        <w:t xml:space="preserve"> wacht zu haben / </w:t>
      </w:r>
      <w:proofErr w:type="spellStart"/>
      <w:r>
        <w:t>gewon</w:t>
      </w:r>
      <w:proofErr w:type="spellEnd"/>
      <w:r>
        <w:t xml:space="preserve"> gewesen sein. Bei denen bleibt auch und schlafft </w:t>
      </w:r>
      <w:proofErr w:type="spellStart"/>
      <w:r>
        <w:t>übernacht</w:t>
      </w:r>
      <w:proofErr w:type="spellEnd"/>
      <w:r>
        <w:t xml:space="preserve"> / der </w:t>
      </w:r>
      <w:proofErr w:type="spellStart"/>
      <w:r>
        <w:t>teüer</w:t>
      </w:r>
      <w:proofErr w:type="spellEnd"/>
      <w:r>
        <w:t xml:space="preserve"> man Urias. Von dem </w:t>
      </w:r>
      <w:proofErr w:type="spellStart"/>
      <w:r>
        <w:t>solt</w:t>
      </w:r>
      <w:proofErr w:type="spellEnd"/>
      <w:r>
        <w:t xml:space="preserve"> </w:t>
      </w:r>
      <w:proofErr w:type="spellStart"/>
      <w:r>
        <w:t>billich</w:t>
      </w:r>
      <w:proofErr w:type="spellEnd"/>
      <w:r>
        <w:t xml:space="preserve"> unser Adel und Kriegs </w:t>
      </w:r>
      <w:proofErr w:type="spellStart"/>
      <w:r>
        <w:t>volck</w:t>
      </w:r>
      <w:proofErr w:type="spellEnd"/>
      <w:r>
        <w:t xml:space="preserve"> </w:t>
      </w:r>
      <w:proofErr w:type="spellStart"/>
      <w:r>
        <w:t>ain</w:t>
      </w:r>
      <w:proofErr w:type="spellEnd"/>
      <w:r>
        <w:t xml:space="preserve"> Exempel </w:t>
      </w:r>
      <w:proofErr w:type="spellStart"/>
      <w:r>
        <w:t>schoepffen</w:t>
      </w:r>
      <w:proofErr w:type="spellEnd"/>
      <w:r>
        <w:t xml:space="preserve"> / die wann </w:t>
      </w:r>
      <w:proofErr w:type="spellStart"/>
      <w:r>
        <w:t>ainer</w:t>
      </w:r>
      <w:proofErr w:type="spellEnd"/>
      <w:r>
        <w:t xml:space="preserve"> über </w:t>
      </w:r>
      <w:proofErr w:type="spellStart"/>
      <w:r>
        <w:t>nacht</w:t>
      </w:r>
      <w:proofErr w:type="spellEnd"/>
      <w:r>
        <w:t xml:space="preserve"> von seinem </w:t>
      </w:r>
      <w:proofErr w:type="spellStart"/>
      <w:r>
        <w:t>weib</w:t>
      </w:r>
      <w:proofErr w:type="spellEnd"/>
      <w:r>
        <w:t xml:space="preserve"> / oder wie sie sagen / über </w:t>
      </w:r>
      <w:proofErr w:type="spellStart"/>
      <w:r>
        <w:t>ain</w:t>
      </w:r>
      <w:proofErr w:type="spellEnd"/>
      <w:r>
        <w:t xml:space="preserve"> </w:t>
      </w:r>
      <w:proofErr w:type="spellStart"/>
      <w:r>
        <w:t>fliessend</w:t>
      </w:r>
      <w:proofErr w:type="spellEnd"/>
      <w:r>
        <w:t xml:space="preserve"> </w:t>
      </w:r>
      <w:proofErr w:type="spellStart"/>
      <w:r>
        <w:t>wasser</w:t>
      </w:r>
      <w:proofErr w:type="spellEnd"/>
      <w:r>
        <w:t xml:space="preserve"> kommet / will er (mit züchtigen zu reden) </w:t>
      </w:r>
      <w:proofErr w:type="spellStart"/>
      <w:r>
        <w:t>ain</w:t>
      </w:r>
      <w:proofErr w:type="spellEnd"/>
      <w:r>
        <w:t xml:space="preserve"> Huren am </w:t>
      </w:r>
      <w:proofErr w:type="spellStart"/>
      <w:r>
        <w:t>arß</w:t>
      </w:r>
      <w:proofErr w:type="spellEnd"/>
      <w:r>
        <w:t xml:space="preserve"> </w:t>
      </w:r>
      <w:proofErr w:type="spellStart"/>
      <w:r>
        <w:t>han</w:t>
      </w:r>
      <w:proofErr w:type="spellEnd"/>
      <w:r>
        <w:t xml:space="preserve"> / </w:t>
      </w:r>
      <w:proofErr w:type="spellStart"/>
      <w:r>
        <w:t>woellen</w:t>
      </w:r>
      <w:proofErr w:type="spellEnd"/>
      <w:r>
        <w:t xml:space="preserve"> des recht und </w:t>
      </w:r>
      <w:proofErr w:type="spellStart"/>
      <w:r>
        <w:t>fuegt</w:t>
      </w:r>
      <w:proofErr w:type="spellEnd"/>
      <w:r>
        <w:t xml:space="preserve"> haben / und vermeinen (wie sie sich </w:t>
      </w:r>
      <w:proofErr w:type="spellStart"/>
      <w:r>
        <w:t>etwan</w:t>
      </w:r>
      <w:proofErr w:type="spellEnd"/>
      <w:r>
        <w:t xml:space="preserve"> </w:t>
      </w:r>
      <w:proofErr w:type="spellStart"/>
      <w:r>
        <w:t>hoeren</w:t>
      </w:r>
      <w:proofErr w:type="spellEnd"/>
      <w:r>
        <w:t xml:space="preserve"> lassen) der sein </w:t>
      </w:r>
      <w:proofErr w:type="spellStart"/>
      <w:r>
        <w:t>Ee</w:t>
      </w:r>
      <w:proofErr w:type="spellEnd"/>
      <w:r>
        <w:t xml:space="preserve"> </w:t>
      </w:r>
      <w:proofErr w:type="spellStart"/>
      <w:r>
        <w:t>nit</w:t>
      </w:r>
      <w:proofErr w:type="spellEnd"/>
      <w:r>
        <w:t xml:space="preserve"> brechen </w:t>
      </w:r>
      <w:proofErr w:type="spellStart"/>
      <w:r>
        <w:t>darff</w:t>
      </w:r>
      <w:proofErr w:type="spellEnd"/>
      <w:r>
        <w:t xml:space="preserve"> / </w:t>
      </w:r>
      <w:proofErr w:type="spellStart"/>
      <w:r>
        <w:t>doerffe</w:t>
      </w:r>
      <w:proofErr w:type="spellEnd"/>
      <w:r>
        <w:t xml:space="preserve"> auch </w:t>
      </w:r>
      <w:proofErr w:type="spellStart"/>
      <w:r>
        <w:t>nit</w:t>
      </w:r>
      <w:proofErr w:type="spellEnd"/>
      <w:r>
        <w:t xml:space="preserve"> bei </w:t>
      </w:r>
      <w:proofErr w:type="spellStart"/>
      <w:r>
        <w:t>ainem</w:t>
      </w:r>
      <w:proofErr w:type="spellEnd"/>
      <w:r>
        <w:t xml:space="preserve"> guten gesellen im </w:t>
      </w:r>
      <w:proofErr w:type="spellStart"/>
      <w:r>
        <w:t>feld</w:t>
      </w:r>
      <w:proofErr w:type="spellEnd"/>
      <w:r>
        <w:t xml:space="preserve"> bleiben. Und ist itzt schier </w:t>
      </w:r>
      <w:proofErr w:type="spellStart"/>
      <w:r>
        <w:t>kain</w:t>
      </w:r>
      <w:proofErr w:type="spellEnd"/>
      <w:r>
        <w:t xml:space="preserve"> </w:t>
      </w:r>
      <w:proofErr w:type="spellStart"/>
      <w:r>
        <w:t>Kriegßknecht</w:t>
      </w:r>
      <w:proofErr w:type="spellEnd"/>
      <w:r>
        <w:t xml:space="preserve"> / ob er </w:t>
      </w:r>
      <w:proofErr w:type="spellStart"/>
      <w:r>
        <w:t>wol</w:t>
      </w:r>
      <w:proofErr w:type="spellEnd"/>
      <w:r>
        <w:t xml:space="preserve"> Weib und </w:t>
      </w:r>
      <w:proofErr w:type="spellStart"/>
      <w:r>
        <w:t>kind</w:t>
      </w:r>
      <w:proofErr w:type="spellEnd"/>
      <w:r>
        <w:t xml:space="preserve"> </w:t>
      </w:r>
      <w:proofErr w:type="spellStart"/>
      <w:r>
        <w:t>dahaimen</w:t>
      </w:r>
      <w:proofErr w:type="spellEnd"/>
      <w:r>
        <w:t xml:space="preserve"> / der </w:t>
      </w:r>
      <w:proofErr w:type="spellStart"/>
      <w:r>
        <w:t>nit</w:t>
      </w:r>
      <w:proofErr w:type="spellEnd"/>
      <w:r>
        <w:t xml:space="preserve"> etwa </w:t>
      </w:r>
      <w:proofErr w:type="spellStart"/>
      <w:r>
        <w:t>ainem</w:t>
      </w:r>
      <w:proofErr w:type="spellEnd"/>
      <w:r>
        <w:t xml:space="preserve"> andern sein </w:t>
      </w:r>
      <w:proofErr w:type="spellStart"/>
      <w:r>
        <w:t>Eeweib</w:t>
      </w:r>
      <w:proofErr w:type="spellEnd"/>
      <w:r>
        <w:t xml:space="preserve"> / oder </w:t>
      </w:r>
      <w:proofErr w:type="spellStart"/>
      <w:r>
        <w:t>tochter</w:t>
      </w:r>
      <w:proofErr w:type="spellEnd"/>
      <w:r>
        <w:t xml:space="preserve"> / mit </w:t>
      </w:r>
      <w:proofErr w:type="spellStart"/>
      <w:r>
        <w:t>hinwegfuere</w:t>
      </w:r>
      <w:proofErr w:type="spellEnd"/>
      <w:r>
        <w:t xml:space="preserve"> / </w:t>
      </w:r>
      <w:proofErr w:type="spellStart"/>
      <w:r>
        <w:t>Kompt</w:t>
      </w:r>
      <w:proofErr w:type="spellEnd"/>
      <w:r>
        <w:t xml:space="preserve"> er dann und bringet gelt / Gott geb / wie er das erobert / mit </w:t>
      </w:r>
      <w:proofErr w:type="spellStart"/>
      <w:r>
        <w:t>finantzen</w:t>
      </w:r>
      <w:proofErr w:type="spellEnd"/>
      <w:r>
        <w:t xml:space="preserve"> / blinden </w:t>
      </w:r>
      <w:proofErr w:type="spellStart"/>
      <w:r>
        <w:t>namen</w:t>
      </w:r>
      <w:proofErr w:type="spellEnd"/>
      <w:r>
        <w:t xml:space="preserve"> / </w:t>
      </w:r>
      <w:proofErr w:type="spellStart"/>
      <w:r>
        <w:t>beütten</w:t>
      </w:r>
      <w:proofErr w:type="spellEnd"/>
      <w:r>
        <w:t xml:space="preserve"> (dann geraubt </w:t>
      </w:r>
      <w:proofErr w:type="spellStart"/>
      <w:r>
        <w:t>unnd</w:t>
      </w:r>
      <w:proofErr w:type="spellEnd"/>
      <w:r>
        <w:t xml:space="preserve"> </w:t>
      </w:r>
      <w:proofErr w:type="spellStart"/>
      <w:r>
        <w:t>gestollen</w:t>
      </w:r>
      <w:proofErr w:type="spellEnd"/>
      <w:r>
        <w:t xml:space="preserve"> </w:t>
      </w:r>
      <w:proofErr w:type="spellStart"/>
      <w:r>
        <w:t>haißt</w:t>
      </w:r>
      <w:proofErr w:type="spellEnd"/>
      <w:r>
        <w:t xml:space="preserve"> es </w:t>
      </w:r>
      <w:proofErr w:type="spellStart"/>
      <w:r>
        <w:t>nit</w:t>
      </w:r>
      <w:proofErr w:type="spellEnd"/>
      <w:r>
        <w:t xml:space="preserve">) so ist er nur </w:t>
      </w:r>
      <w:proofErr w:type="spellStart"/>
      <w:r>
        <w:t>ain</w:t>
      </w:r>
      <w:proofErr w:type="spellEnd"/>
      <w:r>
        <w:t xml:space="preserve"> </w:t>
      </w:r>
      <w:proofErr w:type="spellStart"/>
      <w:r>
        <w:t>werder</w:t>
      </w:r>
      <w:proofErr w:type="spellEnd"/>
      <w:r>
        <w:t xml:space="preserve"> </w:t>
      </w:r>
      <w:proofErr w:type="spellStart"/>
      <w:r>
        <w:t>knecht</w:t>
      </w:r>
      <w:proofErr w:type="spellEnd"/>
      <w:r>
        <w:t xml:space="preserve"> / </w:t>
      </w:r>
      <w:proofErr w:type="spellStart"/>
      <w:r>
        <w:t>würt</w:t>
      </w:r>
      <w:proofErr w:type="spellEnd"/>
      <w:r>
        <w:t xml:space="preserve"> </w:t>
      </w:r>
      <w:proofErr w:type="spellStart"/>
      <w:r>
        <w:t>wol</w:t>
      </w:r>
      <w:proofErr w:type="spellEnd"/>
      <w:r>
        <w:t xml:space="preserve"> empfangen / und </w:t>
      </w:r>
      <w:proofErr w:type="spellStart"/>
      <w:r>
        <w:t>zeuhet</w:t>
      </w:r>
      <w:proofErr w:type="spellEnd"/>
      <w:r>
        <w:t xml:space="preserve"> </w:t>
      </w:r>
      <w:proofErr w:type="spellStart"/>
      <w:r>
        <w:t>iederman</w:t>
      </w:r>
      <w:proofErr w:type="spellEnd"/>
      <w:r>
        <w:t xml:space="preserve"> den </w:t>
      </w:r>
      <w:proofErr w:type="spellStart"/>
      <w:r>
        <w:t>hut</w:t>
      </w:r>
      <w:proofErr w:type="spellEnd"/>
      <w:r>
        <w:t xml:space="preserve"> und kappen gegen im ab / wie </w:t>
      </w:r>
      <w:proofErr w:type="spellStart"/>
      <w:r>
        <w:t>schmaelich</w:t>
      </w:r>
      <w:proofErr w:type="spellEnd"/>
      <w:r>
        <w:t xml:space="preserve"> </w:t>
      </w:r>
      <w:proofErr w:type="spellStart"/>
      <w:r>
        <w:t>unnd</w:t>
      </w:r>
      <w:proofErr w:type="spellEnd"/>
      <w:r>
        <w:t xml:space="preserve"> </w:t>
      </w:r>
      <w:proofErr w:type="spellStart"/>
      <w:r>
        <w:t>uneerlich</w:t>
      </w:r>
      <w:proofErr w:type="spellEnd"/>
      <w:r>
        <w:t xml:space="preserve"> man </w:t>
      </w:r>
      <w:proofErr w:type="spellStart"/>
      <w:r>
        <w:t>jm</w:t>
      </w:r>
      <w:proofErr w:type="spellEnd"/>
      <w:r>
        <w:t xml:space="preserve"> im wegziehen </w:t>
      </w:r>
      <w:proofErr w:type="spellStart"/>
      <w:r>
        <w:t>nachredte</w:t>
      </w:r>
      <w:proofErr w:type="spellEnd"/>
      <w:r>
        <w:t xml:space="preserve"> / itzt </w:t>
      </w:r>
      <w:proofErr w:type="spellStart"/>
      <w:r>
        <w:t>kan</w:t>
      </w:r>
      <w:proofErr w:type="spellEnd"/>
      <w:r>
        <w:t xml:space="preserve"> er nur </w:t>
      </w:r>
      <w:proofErr w:type="spellStart"/>
      <w:r>
        <w:t>ain</w:t>
      </w:r>
      <w:proofErr w:type="spellEnd"/>
      <w:r>
        <w:t xml:space="preserve"> gut gesell sein. Also </w:t>
      </w:r>
      <w:proofErr w:type="spellStart"/>
      <w:r>
        <w:t>würt</w:t>
      </w:r>
      <w:proofErr w:type="spellEnd"/>
      <w:r>
        <w:t xml:space="preserve"> itzt </w:t>
      </w:r>
      <w:proofErr w:type="spellStart"/>
      <w:r>
        <w:t>ain</w:t>
      </w:r>
      <w:proofErr w:type="spellEnd"/>
      <w:r>
        <w:t xml:space="preserve"> </w:t>
      </w:r>
      <w:proofErr w:type="spellStart"/>
      <w:r>
        <w:t>glückhaffter</w:t>
      </w:r>
      <w:proofErr w:type="spellEnd"/>
      <w:r>
        <w:t xml:space="preserve"> </w:t>
      </w:r>
      <w:proofErr w:type="spellStart"/>
      <w:r>
        <w:t>frevel</w:t>
      </w:r>
      <w:proofErr w:type="spellEnd"/>
      <w:r>
        <w:t xml:space="preserve"> / und </w:t>
      </w:r>
      <w:proofErr w:type="spellStart"/>
      <w:r>
        <w:t>ain</w:t>
      </w:r>
      <w:proofErr w:type="spellEnd"/>
      <w:r>
        <w:t xml:space="preserve"> </w:t>
      </w:r>
      <w:proofErr w:type="spellStart"/>
      <w:r>
        <w:t>glücksaelige</w:t>
      </w:r>
      <w:proofErr w:type="spellEnd"/>
      <w:r>
        <w:t xml:space="preserve"> </w:t>
      </w:r>
      <w:proofErr w:type="spellStart"/>
      <w:r>
        <w:t>untugent</w:t>
      </w:r>
      <w:proofErr w:type="spellEnd"/>
      <w:r>
        <w:t xml:space="preserve"> / </w:t>
      </w:r>
      <w:proofErr w:type="spellStart"/>
      <w:r>
        <w:t>tugendt</w:t>
      </w:r>
      <w:proofErr w:type="spellEnd"/>
      <w:r>
        <w:t xml:space="preserve"> genennet / Seneca in Her – Fu den </w:t>
      </w:r>
      <w:proofErr w:type="spellStart"/>
      <w:r>
        <w:t>schüldigen</w:t>
      </w:r>
      <w:proofErr w:type="spellEnd"/>
      <w:r>
        <w:t xml:space="preserve"> und weichen / gehorsamen die </w:t>
      </w:r>
      <w:proofErr w:type="spellStart"/>
      <w:r>
        <w:t>frummen</w:t>
      </w:r>
      <w:proofErr w:type="spellEnd"/>
      <w:r>
        <w:t xml:space="preserve"> und guten / </w:t>
      </w:r>
      <w:proofErr w:type="spellStart"/>
      <w:r>
        <w:t>gewalt</w:t>
      </w:r>
      <w:proofErr w:type="spellEnd"/>
      <w:r>
        <w:t xml:space="preserve"> ist recht / </w:t>
      </w:r>
      <w:proofErr w:type="spellStart"/>
      <w:r>
        <w:t>forcht</w:t>
      </w:r>
      <w:proofErr w:type="spellEnd"/>
      <w:r>
        <w:t xml:space="preserve"> druckt </w:t>
      </w:r>
      <w:proofErr w:type="spellStart"/>
      <w:r>
        <w:t>darnider</w:t>
      </w:r>
      <w:proofErr w:type="spellEnd"/>
      <w:r>
        <w:t xml:space="preserve"> die </w:t>
      </w:r>
      <w:proofErr w:type="spellStart"/>
      <w:r>
        <w:t>gesatz</w:t>
      </w:r>
      <w:proofErr w:type="spellEnd"/>
      <w:r>
        <w:t xml:space="preserve"> und recht. Und </w:t>
      </w:r>
      <w:proofErr w:type="spellStart"/>
      <w:r>
        <w:t>endtlich</w:t>
      </w:r>
      <w:proofErr w:type="spellEnd"/>
      <w:r>
        <w:t xml:space="preserve"> ist es dahin kommen (wie </w:t>
      </w:r>
      <w:proofErr w:type="spellStart"/>
      <w:r>
        <w:t>jhener</w:t>
      </w:r>
      <w:proofErr w:type="spellEnd"/>
      <w:r>
        <w:t xml:space="preserve"> Frosch / der </w:t>
      </w:r>
      <w:proofErr w:type="spellStart"/>
      <w:r>
        <w:t>auff</w:t>
      </w:r>
      <w:proofErr w:type="spellEnd"/>
      <w:r>
        <w:t xml:space="preserve"> </w:t>
      </w:r>
      <w:proofErr w:type="spellStart"/>
      <w:r>
        <w:t>aim</w:t>
      </w:r>
      <w:proofErr w:type="spellEnd"/>
      <w:r>
        <w:t xml:space="preserve"> heller saß / sang) Wer gelt hat / der hat </w:t>
      </w:r>
      <w:proofErr w:type="spellStart"/>
      <w:r>
        <w:t>Eer</w:t>
      </w:r>
      <w:proofErr w:type="spellEnd"/>
      <w:r>
        <w:t xml:space="preserve"> / und </w:t>
      </w:r>
      <w:proofErr w:type="spellStart"/>
      <w:r>
        <w:t>waiß</w:t>
      </w:r>
      <w:proofErr w:type="spellEnd"/>
      <w:r>
        <w:t xml:space="preserve"> </w:t>
      </w:r>
      <w:proofErr w:type="spellStart"/>
      <w:r>
        <w:t>nit</w:t>
      </w:r>
      <w:proofErr w:type="spellEnd"/>
      <w:r>
        <w:t xml:space="preserve"> / was man itzt / </w:t>
      </w:r>
      <w:proofErr w:type="spellStart"/>
      <w:r>
        <w:t>ains</w:t>
      </w:r>
      <w:proofErr w:type="spellEnd"/>
      <w:r>
        <w:t xml:space="preserve"> </w:t>
      </w:r>
      <w:proofErr w:type="spellStart"/>
      <w:r>
        <w:t>Künigs</w:t>
      </w:r>
      <w:proofErr w:type="spellEnd"/>
      <w:r>
        <w:t xml:space="preserve"> oder Kaisers / oder </w:t>
      </w:r>
      <w:proofErr w:type="spellStart"/>
      <w:r>
        <w:t>sunst</w:t>
      </w:r>
      <w:proofErr w:type="spellEnd"/>
      <w:r>
        <w:t xml:space="preserve"> </w:t>
      </w:r>
      <w:proofErr w:type="spellStart"/>
      <w:r>
        <w:t>aines</w:t>
      </w:r>
      <w:proofErr w:type="spellEnd"/>
      <w:r>
        <w:t xml:space="preserve"> gewaltigen Fürsten </w:t>
      </w:r>
      <w:proofErr w:type="spellStart"/>
      <w:r>
        <w:t>gunst</w:t>
      </w:r>
      <w:proofErr w:type="spellEnd"/>
      <w:r>
        <w:t xml:space="preserve"> </w:t>
      </w:r>
      <w:proofErr w:type="spellStart"/>
      <w:r>
        <w:t>zubehalten</w:t>
      </w:r>
      <w:proofErr w:type="spellEnd"/>
      <w:r>
        <w:t xml:space="preserve"> / wie </w:t>
      </w:r>
      <w:proofErr w:type="spellStart"/>
      <w:r>
        <w:t>billich</w:t>
      </w:r>
      <w:proofErr w:type="spellEnd"/>
      <w:r>
        <w:t xml:space="preserve"> oder </w:t>
      </w:r>
      <w:proofErr w:type="spellStart"/>
      <w:r>
        <w:t>unbillich</w:t>
      </w:r>
      <w:proofErr w:type="spellEnd"/>
      <w:r>
        <w:t xml:space="preserve"> das </w:t>
      </w:r>
      <w:proofErr w:type="spellStart"/>
      <w:r>
        <w:t>sellbig</w:t>
      </w:r>
      <w:proofErr w:type="spellEnd"/>
      <w:r>
        <w:t xml:space="preserve"> </w:t>
      </w:r>
      <w:proofErr w:type="spellStart"/>
      <w:r>
        <w:t>underwegen</w:t>
      </w:r>
      <w:proofErr w:type="spellEnd"/>
      <w:r>
        <w:t xml:space="preserve"> ließ? Hie aber spürt man / </w:t>
      </w:r>
      <w:proofErr w:type="spellStart"/>
      <w:r>
        <w:t>daz</w:t>
      </w:r>
      <w:proofErr w:type="spellEnd"/>
      <w:r>
        <w:t xml:space="preserve"> </w:t>
      </w:r>
      <w:proofErr w:type="spellStart"/>
      <w:r>
        <w:t>frumm</w:t>
      </w:r>
      <w:proofErr w:type="spellEnd"/>
      <w:r>
        <w:t xml:space="preserve"> und </w:t>
      </w:r>
      <w:proofErr w:type="spellStart"/>
      <w:r>
        <w:t>standhafft</w:t>
      </w:r>
      <w:proofErr w:type="spellEnd"/>
      <w:r>
        <w:t xml:space="preserve"> </w:t>
      </w:r>
      <w:proofErr w:type="spellStart"/>
      <w:r>
        <w:t>gemuet</w:t>
      </w:r>
      <w:proofErr w:type="spellEnd"/>
      <w:r>
        <w:t xml:space="preserve"> des </w:t>
      </w:r>
      <w:proofErr w:type="spellStart"/>
      <w:r>
        <w:t>frummen</w:t>
      </w:r>
      <w:proofErr w:type="spellEnd"/>
      <w:r>
        <w:t xml:space="preserve"> Uria / der dem </w:t>
      </w:r>
      <w:proofErr w:type="spellStart"/>
      <w:r>
        <w:t>Künig</w:t>
      </w:r>
      <w:proofErr w:type="spellEnd"/>
      <w:r>
        <w:t xml:space="preserve"> in seinem </w:t>
      </w:r>
      <w:proofErr w:type="spellStart"/>
      <w:r>
        <w:t>gehaiß</w:t>
      </w:r>
      <w:proofErr w:type="spellEnd"/>
      <w:r>
        <w:t xml:space="preserve"> </w:t>
      </w:r>
      <w:proofErr w:type="spellStart"/>
      <w:r>
        <w:t>nit</w:t>
      </w:r>
      <w:proofErr w:type="spellEnd"/>
      <w:r>
        <w:t xml:space="preserve"> gehorchet. Dann das ist das ander </w:t>
      </w:r>
      <w:proofErr w:type="spellStart"/>
      <w:r>
        <w:t>starck</w:t>
      </w:r>
      <w:proofErr w:type="spellEnd"/>
      <w:r>
        <w:t xml:space="preserve"> ding / das David gegen Uria </w:t>
      </w:r>
      <w:proofErr w:type="spellStart"/>
      <w:r>
        <w:t>jn</w:t>
      </w:r>
      <w:proofErr w:type="spellEnd"/>
      <w:r>
        <w:t xml:space="preserve"> </w:t>
      </w:r>
      <w:proofErr w:type="spellStart"/>
      <w:r>
        <w:t>hinder</w:t>
      </w:r>
      <w:proofErr w:type="spellEnd"/>
      <w:r>
        <w:t xml:space="preserve"> gehen brauchet / </w:t>
      </w:r>
      <w:proofErr w:type="spellStart"/>
      <w:r>
        <w:t>Naemlich</w:t>
      </w:r>
      <w:proofErr w:type="spellEnd"/>
      <w:r>
        <w:t xml:space="preserve"> / </w:t>
      </w:r>
      <w:proofErr w:type="spellStart"/>
      <w:r>
        <w:t>Küniglicher</w:t>
      </w:r>
      <w:proofErr w:type="spellEnd"/>
      <w:r>
        <w:t xml:space="preserve"> </w:t>
      </w:r>
      <w:proofErr w:type="spellStart"/>
      <w:r>
        <w:t>gehaiß</w:t>
      </w:r>
      <w:proofErr w:type="spellEnd"/>
      <w:r>
        <w:t xml:space="preserve"> / Und das / das noch mehr und </w:t>
      </w:r>
      <w:proofErr w:type="spellStart"/>
      <w:r>
        <w:t>groessers</w:t>
      </w:r>
      <w:proofErr w:type="spellEnd"/>
      <w:r>
        <w:t xml:space="preserve"> ansehen hab / schicket er zum andern mal nach Uria / </w:t>
      </w:r>
      <w:proofErr w:type="spellStart"/>
      <w:r>
        <w:t>unnd</w:t>
      </w:r>
      <w:proofErr w:type="spellEnd"/>
      <w:r>
        <w:t xml:space="preserve"> </w:t>
      </w:r>
      <w:proofErr w:type="spellStart"/>
      <w:r>
        <w:t>liset</w:t>
      </w:r>
      <w:proofErr w:type="spellEnd"/>
      <w:r>
        <w:t xml:space="preserve"> </w:t>
      </w:r>
      <w:proofErr w:type="spellStart"/>
      <w:r>
        <w:t>jm</w:t>
      </w:r>
      <w:proofErr w:type="spellEnd"/>
      <w:r>
        <w:t xml:space="preserve"> </w:t>
      </w:r>
      <w:proofErr w:type="spellStart"/>
      <w:r>
        <w:t>ain</w:t>
      </w:r>
      <w:proofErr w:type="spellEnd"/>
      <w:r>
        <w:t xml:space="preserve"> gut </w:t>
      </w:r>
      <w:proofErr w:type="spellStart"/>
      <w:r>
        <w:t>Cavillantes</w:t>
      </w:r>
      <w:proofErr w:type="spellEnd"/>
      <w:r>
        <w:t xml:space="preserve"> / das er </w:t>
      </w:r>
      <w:proofErr w:type="spellStart"/>
      <w:r>
        <w:t>nit</w:t>
      </w:r>
      <w:proofErr w:type="spellEnd"/>
      <w:r>
        <w:t xml:space="preserve"> hinab gangen ist / dann also folget im Text. </w:t>
      </w:r>
    </w:p>
    <w:p w14:paraId="4CD72D8F" w14:textId="77777777" w:rsidR="001B58A6" w:rsidRDefault="001B58A6" w:rsidP="001B58A6">
      <w:pPr>
        <w:pStyle w:val="StandardWeb"/>
      </w:pPr>
      <w:r>
        <w:rPr>
          <w:rStyle w:val="Fett"/>
          <w:rFonts w:eastAsiaTheme="majorEastAsia"/>
        </w:rPr>
        <w:t xml:space="preserve">Da man aber David sagt / Uria ist </w:t>
      </w:r>
      <w:proofErr w:type="spellStart"/>
      <w:r>
        <w:rPr>
          <w:rStyle w:val="Fett"/>
          <w:rFonts w:eastAsiaTheme="majorEastAsia"/>
        </w:rPr>
        <w:t>nit</w:t>
      </w:r>
      <w:proofErr w:type="spellEnd"/>
      <w:r>
        <w:rPr>
          <w:rStyle w:val="Fett"/>
          <w:rFonts w:eastAsiaTheme="majorEastAsia"/>
        </w:rPr>
        <w:t xml:space="preserve"> hinab in sein </w:t>
      </w:r>
      <w:proofErr w:type="spellStart"/>
      <w:r>
        <w:rPr>
          <w:rStyle w:val="Fett"/>
          <w:rFonts w:eastAsiaTheme="majorEastAsia"/>
        </w:rPr>
        <w:t>hauß</w:t>
      </w:r>
      <w:proofErr w:type="spellEnd"/>
      <w:r>
        <w:rPr>
          <w:rStyle w:val="Fett"/>
          <w:rFonts w:eastAsiaTheme="majorEastAsia"/>
        </w:rPr>
        <w:t xml:space="preserve"> gangen / sprach David zu </w:t>
      </w:r>
      <w:proofErr w:type="spellStart"/>
      <w:r>
        <w:rPr>
          <w:rStyle w:val="Fett"/>
          <w:rFonts w:eastAsiaTheme="majorEastAsia"/>
        </w:rPr>
        <w:t>jm</w:t>
      </w:r>
      <w:proofErr w:type="spellEnd"/>
      <w:r>
        <w:rPr>
          <w:rStyle w:val="Fett"/>
          <w:rFonts w:eastAsiaTheme="majorEastAsia"/>
        </w:rPr>
        <w:t xml:space="preserve"> / </w:t>
      </w:r>
      <w:proofErr w:type="spellStart"/>
      <w:r>
        <w:rPr>
          <w:rStyle w:val="Fett"/>
          <w:rFonts w:eastAsiaTheme="majorEastAsia"/>
        </w:rPr>
        <w:t>Bistu</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überfeldt</w:t>
      </w:r>
      <w:proofErr w:type="spellEnd"/>
      <w:r>
        <w:rPr>
          <w:rStyle w:val="Fett"/>
          <w:rFonts w:eastAsiaTheme="majorEastAsia"/>
        </w:rPr>
        <w:t xml:space="preserve"> herkommen? </w:t>
      </w:r>
      <w:proofErr w:type="spellStart"/>
      <w:r>
        <w:rPr>
          <w:rStyle w:val="Fett"/>
          <w:rFonts w:eastAsiaTheme="majorEastAsia"/>
        </w:rPr>
        <w:t>Warumb</w:t>
      </w:r>
      <w:proofErr w:type="spellEnd"/>
      <w:r>
        <w:rPr>
          <w:rStyle w:val="Fett"/>
          <w:rFonts w:eastAsiaTheme="majorEastAsia"/>
        </w:rPr>
        <w:t xml:space="preserve"> </w:t>
      </w:r>
      <w:proofErr w:type="spellStart"/>
      <w:r>
        <w:rPr>
          <w:rStyle w:val="Fett"/>
          <w:rFonts w:eastAsiaTheme="majorEastAsia"/>
        </w:rPr>
        <w:t>bistu</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hinab in dein </w:t>
      </w:r>
      <w:proofErr w:type="spellStart"/>
      <w:r>
        <w:rPr>
          <w:rStyle w:val="Fett"/>
          <w:rFonts w:eastAsiaTheme="majorEastAsia"/>
        </w:rPr>
        <w:t>hauß</w:t>
      </w:r>
      <w:proofErr w:type="spellEnd"/>
      <w:r>
        <w:rPr>
          <w:rStyle w:val="Fett"/>
          <w:rFonts w:eastAsiaTheme="majorEastAsia"/>
        </w:rPr>
        <w:t xml:space="preserve"> gangen?</w:t>
      </w:r>
      <w:r>
        <w:t xml:space="preserve"> </w:t>
      </w:r>
    </w:p>
    <w:p w14:paraId="75FB9F10" w14:textId="77777777" w:rsidR="001B58A6" w:rsidRDefault="001B58A6" w:rsidP="001B58A6">
      <w:pPr>
        <w:pStyle w:val="StandardWeb"/>
      </w:pPr>
      <w:r>
        <w:rPr>
          <w:rStyle w:val="Hervorhebung"/>
        </w:rPr>
        <w:t xml:space="preserve">Uria gehet </w:t>
      </w:r>
      <w:proofErr w:type="spellStart"/>
      <w:r>
        <w:rPr>
          <w:rStyle w:val="Hervorhebung"/>
        </w:rPr>
        <w:t>nit</w:t>
      </w:r>
      <w:proofErr w:type="spellEnd"/>
      <w:r>
        <w:rPr>
          <w:rStyle w:val="Hervorhebung"/>
        </w:rPr>
        <w:t xml:space="preserve"> </w:t>
      </w:r>
      <w:proofErr w:type="spellStart"/>
      <w:r>
        <w:rPr>
          <w:rStyle w:val="Hervorhebung"/>
        </w:rPr>
        <w:t>haim</w:t>
      </w:r>
      <w:proofErr w:type="spellEnd"/>
      <w:r>
        <w:rPr>
          <w:rStyle w:val="Hervorhebung"/>
        </w:rPr>
        <w:t xml:space="preserve"> zu seinem Weib </w:t>
      </w:r>
      <w:proofErr w:type="spellStart"/>
      <w:r>
        <w:rPr>
          <w:rStyle w:val="Hervorhebung"/>
        </w:rPr>
        <w:t>warumb</w:t>
      </w:r>
      <w:proofErr w:type="spellEnd"/>
      <w:r>
        <w:rPr>
          <w:rStyle w:val="Hervorhebung"/>
        </w:rPr>
        <w:t>?</w:t>
      </w:r>
      <w:r>
        <w:t xml:space="preserve"> Alsbald man David sagt und </w:t>
      </w:r>
      <w:proofErr w:type="spellStart"/>
      <w:r>
        <w:t>vermerckt</w:t>
      </w:r>
      <w:proofErr w:type="spellEnd"/>
      <w:r>
        <w:t xml:space="preserve"> / das Uria </w:t>
      </w:r>
      <w:proofErr w:type="spellStart"/>
      <w:r>
        <w:t>nit</w:t>
      </w:r>
      <w:proofErr w:type="spellEnd"/>
      <w:r>
        <w:t xml:space="preserve"> war hinab in sein </w:t>
      </w:r>
      <w:proofErr w:type="spellStart"/>
      <w:r>
        <w:t>hauß</w:t>
      </w:r>
      <w:proofErr w:type="spellEnd"/>
      <w:r>
        <w:t xml:space="preserve"> gangen / </w:t>
      </w:r>
      <w:proofErr w:type="spellStart"/>
      <w:r>
        <w:t>verdruß</w:t>
      </w:r>
      <w:proofErr w:type="spellEnd"/>
      <w:r>
        <w:t xml:space="preserve"> es </w:t>
      </w:r>
      <w:proofErr w:type="spellStart"/>
      <w:r>
        <w:t>jn</w:t>
      </w:r>
      <w:proofErr w:type="spellEnd"/>
      <w:r>
        <w:t xml:space="preserve"> / </w:t>
      </w:r>
      <w:proofErr w:type="spellStart"/>
      <w:r>
        <w:t>unnd</w:t>
      </w:r>
      <w:proofErr w:type="spellEnd"/>
      <w:r>
        <w:t xml:space="preserve"> ward </w:t>
      </w:r>
      <w:proofErr w:type="spellStart"/>
      <w:r>
        <w:t>unwirß</w:t>
      </w:r>
      <w:proofErr w:type="spellEnd"/>
      <w:r>
        <w:t xml:space="preserve"> über </w:t>
      </w:r>
      <w:proofErr w:type="spellStart"/>
      <w:r>
        <w:t>jn</w:t>
      </w:r>
      <w:proofErr w:type="spellEnd"/>
      <w:r>
        <w:t xml:space="preserve"> / ließ </w:t>
      </w:r>
      <w:proofErr w:type="spellStart"/>
      <w:r>
        <w:t>jn</w:t>
      </w:r>
      <w:proofErr w:type="spellEnd"/>
      <w:r>
        <w:t xml:space="preserve"> wider zu sich fordern / straffet und </w:t>
      </w:r>
      <w:proofErr w:type="spellStart"/>
      <w:r>
        <w:t>liset</w:t>
      </w:r>
      <w:proofErr w:type="spellEnd"/>
      <w:r>
        <w:t xml:space="preserve"> </w:t>
      </w:r>
      <w:proofErr w:type="spellStart"/>
      <w:r>
        <w:t>jm</w:t>
      </w:r>
      <w:proofErr w:type="spellEnd"/>
      <w:r>
        <w:t xml:space="preserve"> </w:t>
      </w:r>
      <w:proofErr w:type="spellStart"/>
      <w:r>
        <w:t>ain</w:t>
      </w:r>
      <w:proofErr w:type="spellEnd"/>
      <w:r>
        <w:t xml:space="preserve"> gut Capitel / das er seinem </w:t>
      </w:r>
      <w:proofErr w:type="spellStart"/>
      <w:r>
        <w:t>gehaiß</w:t>
      </w:r>
      <w:proofErr w:type="spellEnd"/>
      <w:r>
        <w:t xml:space="preserve"> </w:t>
      </w:r>
      <w:proofErr w:type="spellStart"/>
      <w:r>
        <w:t>nit</w:t>
      </w:r>
      <w:proofErr w:type="spellEnd"/>
      <w:r>
        <w:t xml:space="preserve"> gehorchet / und </w:t>
      </w:r>
      <w:proofErr w:type="spellStart"/>
      <w:r>
        <w:t>jm</w:t>
      </w:r>
      <w:proofErr w:type="spellEnd"/>
      <w:r>
        <w:t xml:space="preserve"> </w:t>
      </w:r>
      <w:proofErr w:type="spellStart"/>
      <w:r>
        <w:t>nit</w:t>
      </w:r>
      <w:proofErr w:type="spellEnd"/>
      <w:r>
        <w:t xml:space="preserve"> was guts geschehen </w:t>
      </w:r>
      <w:proofErr w:type="spellStart"/>
      <w:r>
        <w:t>laeßt</w:t>
      </w:r>
      <w:proofErr w:type="spellEnd"/>
      <w:r>
        <w:t xml:space="preserve">. Wendet also nichts anders für / dann das er </w:t>
      </w:r>
      <w:proofErr w:type="spellStart"/>
      <w:r>
        <w:t>ain</w:t>
      </w:r>
      <w:proofErr w:type="spellEnd"/>
      <w:r>
        <w:t xml:space="preserve"> mitleiden habe mit seiner </w:t>
      </w:r>
      <w:proofErr w:type="spellStart"/>
      <w:r>
        <w:t>muede</w:t>
      </w:r>
      <w:proofErr w:type="spellEnd"/>
      <w:r>
        <w:t xml:space="preserve"> / spricht zu </w:t>
      </w:r>
      <w:proofErr w:type="spellStart"/>
      <w:r>
        <w:t>jm</w:t>
      </w:r>
      <w:proofErr w:type="spellEnd"/>
      <w:r>
        <w:t xml:space="preserve"> / </w:t>
      </w:r>
      <w:proofErr w:type="spellStart"/>
      <w:r>
        <w:t>Bistu</w:t>
      </w:r>
      <w:proofErr w:type="spellEnd"/>
      <w:r>
        <w:t xml:space="preserve"> </w:t>
      </w:r>
      <w:proofErr w:type="spellStart"/>
      <w:r>
        <w:t>nit</w:t>
      </w:r>
      <w:proofErr w:type="spellEnd"/>
      <w:r>
        <w:t xml:space="preserve"> </w:t>
      </w:r>
      <w:proofErr w:type="spellStart"/>
      <w:r>
        <w:t>überfelde</w:t>
      </w:r>
      <w:proofErr w:type="spellEnd"/>
      <w:r>
        <w:t xml:space="preserve"> herkommen / davon du laß und </w:t>
      </w:r>
      <w:proofErr w:type="spellStart"/>
      <w:r>
        <w:t>mued</w:t>
      </w:r>
      <w:proofErr w:type="spellEnd"/>
      <w:r>
        <w:t xml:space="preserve"> worden bist / das ich dann </w:t>
      </w:r>
      <w:proofErr w:type="spellStart"/>
      <w:r>
        <w:t>wol</w:t>
      </w:r>
      <w:proofErr w:type="spellEnd"/>
      <w:r>
        <w:t xml:space="preserve"> bedacht / dir erlaubt / </w:t>
      </w:r>
      <w:proofErr w:type="spellStart"/>
      <w:r>
        <w:t>ia</w:t>
      </w:r>
      <w:proofErr w:type="spellEnd"/>
      <w:r>
        <w:t xml:space="preserve"> </w:t>
      </w:r>
      <w:proofErr w:type="spellStart"/>
      <w:r>
        <w:t>gehaissen</w:t>
      </w:r>
      <w:proofErr w:type="spellEnd"/>
      <w:r>
        <w:t xml:space="preserve"> und </w:t>
      </w:r>
      <w:proofErr w:type="spellStart"/>
      <w:r>
        <w:t>befolhen</w:t>
      </w:r>
      <w:proofErr w:type="spellEnd"/>
      <w:r>
        <w:t xml:space="preserve"> / du </w:t>
      </w:r>
      <w:proofErr w:type="spellStart"/>
      <w:r>
        <w:t>soltest</w:t>
      </w:r>
      <w:proofErr w:type="spellEnd"/>
      <w:r>
        <w:t xml:space="preserve"> hinab </w:t>
      </w:r>
      <w:proofErr w:type="spellStart"/>
      <w:r>
        <w:t>ghan</w:t>
      </w:r>
      <w:proofErr w:type="spellEnd"/>
      <w:r>
        <w:t xml:space="preserve"> / deine </w:t>
      </w:r>
      <w:proofErr w:type="spellStart"/>
      <w:r>
        <w:t>fueß</w:t>
      </w:r>
      <w:proofErr w:type="spellEnd"/>
      <w:r>
        <w:t xml:space="preserve"> zu waschen / etc. David </w:t>
      </w:r>
      <w:proofErr w:type="spellStart"/>
      <w:r>
        <w:t>haet</w:t>
      </w:r>
      <w:proofErr w:type="spellEnd"/>
      <w:r>
        <w:t xml:space="preserve"> </w:t>
      </w:r>
      <w:proofErr w:type="spellStart"/>
      <w:r>
        <w:t>ihe</w:t>
      </w:r>
      <w:proofErr w:type="spellEnd"/>
      <w:r>
        <w:t xml:space="preserve"> gern dem </w:t>
      </w:r>
      <w:proofErr w:type="spellStart"/>
      <w:r>
        <w:t>kind</w:t>
      </w:r>
      <w:proofErr w:type="spellEnd"/>
      <w:r>
        <w:t xml:space="preserve"> </w:t>
      </w:r>
      <w:proofErr w:type="spellStart"/>
      <w:r>
        <w:t>ain</w:t>
      </w:r>
      <w:proofErr w:type="spellEnd"/>
      <w:r>
        <w:t xml:space="preserve"> </w:t>
      </w:r>
      <w:proofErr w:type="spellStart"/>
      <w:r>
        <w:t>vater</w:t>
      </w:r>
      <w:proofErr w:type="spellEnd"/>
      <w:r>
        <w:t xml:space="preserve"> </w:t>
      </w:r>
      <w:proofErr w:type="spellStart"/>
      <w:r>
        <w:t>gehaebt</w:t>
      </w:r>
      <w:proofErr w:type="spellEnd"/>
      <w:r>
        <w:t xml:space="preserve"> / dann es ist </w:t>
      </w:r>
      <w:proofErr w:type="spellStart"/>
      <w:r>
        <w:t>kain</w:t>
      </w:r>
      <w:proofErr w:type="spellEnd"/>
      <w:r>
        <w:t xml:space="preserve"> </w:t>
      </w:r>
      <w:proofErr w:type="spellStart"/>
      <w:r>
        <w:t>kunst</w:t>
      </w:r>
      <w:proofErr w:type="spellEnd"/>
      <w:r>
        <w:t xml:space="preserve"> / sagen die verfluchten Weltkinder / </w:t>
      </w:r>
      <w:proofErr w:type="spellStart"/>
      <w:r>
        <w:t>ain</w:t>
      </w:r>
      <w:proofErr w:type="spellEnd"/>
      <w:r>
        <w:t xml:space="preserve"> </w:t>
      </w:r>
      <w:proofErr w:type="spellStart"/>
      <w:r>
        <w:t>kind</w:t>
      </w:r>
      <w:proofErr w:type="spellEnd"/>
      <w:r>
        <w:t xml:space="preserve"> / sonder dem </w:t>
      </w:r>
      <w:proofErr w:type="spellStart"/>
      <w:r>
        <w:t>kind</w:t>
      </w:r>
      <w:proofErr w:type="spellEnd"/>
      <w:r>
        <w:t xml:space="preserve"> </w:t>
      </w:r>
      <w:proofErr w:type="spellStart"/>
      <w:r>
        <w:t>ainen</w:t>
      </w:r>
      <w:proofErr w:type="spellEnd"/>
      <w:r>
        <w:t xml:space="preserve"> </w:t>
      </w:r>
      <w:proofErr w:type="spellStart"/>
      <w:r>
        <w:t>vater</w:t>
      </w:r>
      <w:proofErr w:type="spellEnd"/>
      <w:r>
        <w:t xml:space="preserve"> zumachen. </w:t>
      </w:r>
      <w:proofErr w:type="spellStart"/>
      <w:r>
        <w:t>Darumb</w:t>
      </w:r>
      <w:proofErr w:type="spellEnd"/>
      <w:r>
        <w:t xml:space="preserve"> </w:t>
      </w:r>
      <w:proofErr w:type="spellStart"/>
      <w:r>
        <w:t>faeret</w:t>
      </w:r>
      <w:proofErr w:type="spellEnd"/>
      <w:r>
        <w:t xml:space="preserve"> er den guten </w:t>
      </w:r>
      <w:proofErr w:type="spellStart"/>
      <w:r>
        <w:t>Uriam</w:t>
      </w:r>
      <w:proofErr w:type="spellEnd"/>
      <w:r>
        <w:t xml:space="preserve"> rauch an / so er spricht / </w:t>
      </w:r>
      <w:proofErr w:type="spellStart"/>
      <w:r>
        <w:t>Warumb</w:t>
      </w:r>
      <w:proofErr w:type="spellEnd"/>
      <w:r>
        <w:t xml:space="preserve"> </w:t>
      </w:r>
      <w:proofErr w:type="spellStart"/>
      <w:r>
        <w:t>bistu</w:t>
      </w:r>
      <w:proofErr w:type="spellEnd"/>
      <w:r>
        <w:t xml:space="preserve"> </w:t>
      </w:r>
      <w:proofErr w:type="spellStart"/>
      <w:r>
        <w:t>nit</w:t>
      </w:r>
      <w:proofErr w:type="spellEnd"/>
      <w:r>
        <w:t xml:space="preserve"> hinab gangen etc. Als </w:t>
      </w:r>
      <w:proofErr w:type="spellStart"/>
      <w:r>
        <w:t>solt</w:t>
      </w:r>
      <w:proofErr w:type="spellEnd"/>
      <w:r>
        <w:t xml:space="preserve"> er </w:t>
      </w:r>
      <w:proofErr w:type="spellStart"/>
      <w:r>
        <w:t>sagenn</w:t>
      </w:r>
      <w:proofErr w:type="spellEnd"/>
      <w:r>
        <w:t xml:space="preserve"> / Lieber gilt bei dir des </w:t>
      </w:r>
      <w:proofErr w:type="spellStart"/>
      <w:r>
        <w:t>Künigs</w:t>
      </w:r>
      <w:proofErr w:type="spellEnd"/>
      <w:r>
        <w:t xml:space="preserve"> </w:t>
      </w:r>
      <w:proofErr w:type="spellStart"/>
      <w:r>
        <w:t>gehaiß</w:t>
      </w:r>
      <w:proofErr w:type="spellEnd"/>
      <w:r>
        <w:t xml:space="preserve"> </w:t>
      </w:r>
      <w:proofErr w:type="spellStart"/>
      <w:r>
        <w:t>nit</w:t>
      </w:r>
      <w:proofErr w:type="spellEnd"/>
      <w:r>
        <w:t xml:space="preserve"> </w:t>
      </w:r>
      <w:proofErr w:type="spellStart"/>
      <w:r>
        <w:t>mer</w:t>
      </w:r>
      <w:proofErr w:type="spellEnd"/>
      <w:r>
        <w:t xml:space="preserve"> / dann das du den so leichtlich </w:t>
      </w:r>
      <w:proofErr w:type="spellStart"/>
      <w:r>
        <w:t>übertrittest</w:t>
      </w:r>
      <w:proofErr w:type="spellEnd"/>
      <w:r>
        <w:t xml:space="preserve"> / wer </w:t>
      </w:r>
      <w:proofErr w:type="spellStart"/>
      <w:r>
        <w:t>nit</w:t>
      </w:r>
      <w:proofErr w:type="spellEnd"/>
      <w:r>
        <w:t xml:space="preserve"> mein </w:t>
      </w:r>
      <w:proofErr w:type="spellStart"/>
      <w:r>
        <w:t>wort</w:t>
      </w:r>
      <w:proofErr w:type="spellEnd"/>
      <w:r>
        <w:t xml:space="preserve"> gnug / </w:t>
      </w:r>
      <w:proofErr w:type="spellStart"/>
      <w:r>
        <w:t>daz</w:t>
      </w:r>
      <w:proofErr w:type="spellEnd"/>
      <w:r>
        <w:t xml:space="preserve"> du demselben gehorchest. Dann es sind </w:t>
      </w:r>
      <w:proofErr w:type="spellStart"/>
      <w:r>
        <w:t>ihe</w:t>
      </w:r>
      <w:proofErr w:type="spellEnd"/>
      <w:r>
        <w:t xml:space="preserve"> die </w:t>
      </w:r>
      <w:proofErr w:type="spellStart"/>
      <w:r>
        <w:t>menschen</w:t>
      </w:r>
      <w:proofErr w:type="spellEnd"/>
      <w:r>
        <w:t xml:space="preserve"> / die </w:t>
      </w:r>
      <w:proofErr w:type="spellStart"/>
      <w:r>
        <w:t>staerckeren</w:t>
      </w:r>
      <w:proofErr w:type="spellEnd"/>
      <w:r>
        <w:t xml:space="preserve"> und </w:t>
      </w:r>
      <w:proofErr w:type="spellStart"/>
      <w:r>
        <w:t>fürnemeren</w:t>
      </w:r>
      <w:proofErr w:type="spellEnd"/>
      <w:r>
        <w:t xml:space="preserve"> / die </w:t>
      </w:r>
      <w:proofErr w:type="spellStart"/>
      <w:r>
        <w:t>landt</w:t>
      </w:r>
      <w:proofErr w:type="spellEnd"/>
      <w:r>
        <w:t xml:space="preserve"> und </w:t>
      </w:r>
      <w:proofErr w:type="spellStart"/>
      <w:r>
        <w:t>Moer</w:t>
      </w:r>
      <w:proofErr w:type="spellEnd"/>
      <w:r>
        <w:t xml:space="preserve"> </w:t>
      </w:r>
      <w:proofErr w:type="spellStart"/>
      <w:r>
        <w:t>inhaben</w:t>
      </w:r>
      <w:proofErr w:type="spellEnd"/>
      <w:r>
        <w:t xml:space="preserve"> / </w:t>
      </w:r>
      <w:proofErr w:type="spellStart"/>
      <w:r>
        <w:t>unnd</w:t>
      </w:r>
      <w:proofErr w:type="spellEnd"/>
      <w:r>
        <w:t xml:space="preserve"> alles das im </w:t>
      </w:r>
      <w:proofErr w:type="spellStart"/>
      <w:r>
        <w:t>Moer</w:t>
      </w:r>
      <w:proofErr w:type="spellEnd"/>
      <w:r>
        <w:t xml:space="preserve"> und erden ist / noch </w:t>
      </w:r>
      <w:proofErr w:type="spellStart"/>
      <w:r>
        <w:t>dannocht</w:t>
      </w:r>
      <w:proofErr w:type="spellEnd"/>
      <w:r>
        <w:t xml:space="preserve"> ist der </w:t>
      </w:r>
      <w:proofErr w:type="spellStart"/>
      <w:r>
        <w:t>Künig</w:t>
      </w:r>
      <w:proofErr w:type="spellEnd"/>
      <w:r>
        <w:t xml:space="preserve"> Herr / über die ding alle / und </w:t>
      </w:r>
      <w:proofErr w:type="spellStart"/>
      <w:r>
        <w:t>hersscher</w:t>
      </w:r>
      <w:proofErr w:type="spellEnd"/>
      <w:r>
        <w:t xml:space="preserve"> diß alles / und was er </w:t>
      </w:r>
      <w:proofErr w:type="spellStart"/>
      <w:r>
        <w:t>gebeüt</w:t>
      </w:r>
      <w:proofErr w:type="spellEnd"/>
      <w:r>
        <w:t xml:space="preserve"> / das thut man. Schickt er die seinen in krieg / so ziehen sie / und </w:t>
      </w:r>
      <w:proofErr w:type="spellStart"/>
      <w:r>
        <w:t>schleyffen</w:t>
      </w:r>
      <w:proofErr w:type="spellEnd"/>
      <w:r>
        <w:t xml:space="preserve"> </w:t>
      </w:r>
      <w:proofErr w:type="spellStart"/>
      <w:r>
        <w:t>berg</w:t>
      </w:r>
      <w:proofErr w:type="spellEnd"/>
      <w:r>
        <w:t xml:space="preserve"> / </w:t>
      </w:r>
      <w:proofErr w:type="spellStart"/>
      <w:r>
        <w:t>mauren</w:t>
      </w:r>
      <w:proofErr w:type="spellEnd"/>
      <w:r>
        <w:t xml:space="preserve"> / und </w:t>
      </w:r>
      <w:proofErr w:type="spellStart"/>
      <w:r>
        <w:t>thürn</w:t>
      </w:r>
      <w:proofErr w:type="spellEnd"/>
      <w:r>
        <w:t xml:space="preserve">. sie werden erwürgt / und erwürgen auch sie / und </w:t>
      </w:r>
      <w:proofErr w:type="spellStart"/>
      <w:r>
        <w:t>übertretten</w:t>
      </w:r>
      <w:proofErr w:type="spellEnd"/>
      <w:r>
        <w:t xml:space="preserve"> das </w:t>
      </w:r>
      <w:proofErr w:type="spellStart"/>
      <w:r>
        <w:t>wort</w:t>
      </w:r>
      <w:proofErr w:type="spellEnd"/>
      <w:r>
        <w:t xml:space="preserve"> des </w:t>
      </w:r>
      <w:proofErr w:type="spellStart"/>
      <w:r>
        <w:t>Künigs</w:t>
      </w:r>
      <w:proofErr w:type="spellEnd"/>
      <w:r>
        <w:t xml:space="preserve"> </w:t>
      </w:r>
      <w:proofErr w:type="spellStart"/>
      <w:r>
        <w:t>nit</w:t>
      </w:r>
      <w:proofErr w:type="spellEnd"/>
      <w:r>
        <w:t xml:space="preserve"> / </w:t>
      </w:r>
      <w:proofErr w:type="spellStart"/>
      <w:r>
        <w:t>Warumb</w:t>
      </w:r>
      <w:proofErr w:type="spellEnd"/>
      <w:r>
        <w:t xml:space="preserve"> übertrist du dann mein / der ich dein Herr und König bin / </w:t>
      </w:r>
      <w:proofErr w:type="spellStart"/>
      <w:r>
        <w:t>wort</w:t>
      </w:r>
      <w:proofErr w:type="spellEnd"/>
      <w:r>
        <w:t xml:space="preserve">? </w:t>
      </w:r>
      <w:proofErr w:type="spellStart"/>
      <w:r>
        <w:t>Wolan</w:t>
      </w:r>
      <w:proofErr w:type="spellEnd"/>
      <w:r>
        <w:t xml:space="preserve"> David verhoffet Uria werd / weil </w:t>
      </w:r>
      <w:proofErr w:type="spellStart"/>
      <w:r>
        <w:t>jm</w:t>
      </w:r>
      <w:proofErr w:type="spellEnd"/>
      <w:r>
        <w:t xml:space="preserve"> nichts </w:t>
      </w:r>
      <w:proofErr w:type="spellStart"/>
      <w:r>
        <w:t>schwaeres</w:t>
      </w:r>
      <w:proofErr w:type="spellEnd"/>
      <w:r>
        <w:t xml:space="preserve"> und </w:t>
      </w:r>
      <w:proofErr w:type="spellStart"/>
      <w:r>
        <w:t>hertes</w:t>
      </w:r>
      <w:proofErr w:type="spellEnd"/>
      <w:r>
        <w:t xml:space="preserve"> von </w:t>
      </w:r>
      <w:proofErr w:type="spellStart"/>
      <w:r>
        <w:t>jm</w:t>
      </w:r>
      <w:proofErr w:type="spellEnd"/>
      <w:r>
        <w:t xml:space="preserve"> </w:t>
      </w:r>
      <w:proofErr w:type="spellStart"/>
      <w:r>
        <w:t>auffgelegt</w:t>
      </w:r>
      <w:proofErr w:type="spellEnd"/>
      <w:r>
        <w:t xml:space="preserve"> / </w:t>
      </w:r>
      <w:proofErr w:type="spellStart"/>
      <w:r>
        <w:t>nit</w:t>
      </w:r>
      <w:proofErr w:type="spellEnd"/>
      <w:r>
        <w:t xml:space="preserve"> </w:t>
      </w:r>
      <w:proofErr w:type="spellStart"/>
      <w:r>
        <w:t>froer</w:t>
      </w:r>
      <w:proofErr w:type="spellEnd"/>
      <w:r>
        <w:t xml:space="preserve"> / dann das er dem </w:t>
      </w:r>
      <w:proofErr w:type="spellStart"/>
      <w:r>
        <w:t>Künig</w:t>
      </w:r>
      <w:proofErr w:type="spellEnd"/>
      <w:r>
        <w:t xml:space="preserve"> </w:t>
      </w:r>
      <w:proofErr w:type="spellStart"/>
      <w:r>
        <w:t>hierinn</w:t>
      </w:r>
      <w:proofErr w:type="spellEnd"/>
      <w:r>
        <w:t xml:space="preserve"> / willig / und </w:t>
      </w:r>
      <w:proofErr w:type="spellStart"/>
      <w:r>
        <w:t>wol</w:t>
      </w:r>
      <w:proofErr w:type="spellEnd"/>
      <w:r>
        <w:t xml:space="preserve"> zu frieden sein werde / das er </w:t>
      </w:r>
      <w:proofErr w:type="spellStart"/>
      <w:r>
        <w:t>ainest</w:t>
      </w:r>
      <w:proofErr w:type="spellEnd"/>
      <w:r>
        <w:t xml:space="preserve"> </w:t>
      </w:r>
      <w:proofErr w:type="spellStart"/>
      <w:r>
        <w:t>haim</w:t>
      </w:r>
      <w:proofErr w:type="spellEnd"/>
      <w:r>
        <w:t xml:space="preserve"> zu </w:t>
      </w:r>
      <w:proofErr w:type="spellStart"/>
      <w:r>
        <w:t>hauß</w:t>
      </w:r>
      <w:proofErr w:type="spellEnd"/>
      <w:r>
        <w:t xml:space="preserve"> sich mit seiner </w:t>
      </w:r>
      <w:proofErr w:type="spellStart"/>
      <w:r>
        <w:t>frauen</w:t>
      </w:r>
      <w:proofErr w:type="spellEnd"/>
      <w:r>
        <w:t xml:space="preserve"> ergetze / an seiner </w:t>
      </w:r>
      <w:proofErr w:type="spellStart"/>
      <w:r>
        <w:t>ruwg</w:t>
      </w:r>
      <w:proofErr w:type="spellEnd"/>
      <w:r>
        <w:t xml:space="preserve"> / ja es werde </w:t>
      </w:r>
      <w:proofErr w:type="spellStart"/>
      <w:r>
        <w:t>jm</w:t>
      </w:r>
      <w:proofErr w:type="spellEnd"/>
      <w:r>
        <w:t xml:space="preserve"> </w:t>
      </w:r>
      <w:proofErr w:type="spellStart"/>
      <w:r>
        <w:t>ain</w:t>
      </w:r>
      <w:proofErr w:type="spellEnd"/>
      <w:r>
        <w:t xml:space="preserve"> grosser dienst sein / das er vom </w:t>
      </w:r>
      <w:proofErr w:type="spellStart"/>
      <w:r>
        <w:t>Künig</w:t>
      </w:r>
      <w:proofErr w:type="spellEnd"/>
      <w:r>
        <w:t xml:space="preserve"> mit </w:t>
      </w:r>
      <w:proofErr w:type="spellStart"/>
      <w:r>
        <w:t>ainem</w:t>
      </w:r>
      <w:proofErr w:type="spellEnd"/>
      <w:r>
        <w:t xml:space="preserve"> solchen </w:t>
      </w:r>
      <w:proofErr w:type="spellStart"/>
      <w:r>
        <w:t>urlaub</w:t>
      </w:r>
      <w:proofErr w:type="spellEnd"/>
      <w:r>
        <w:t xml:space="preserve"> begnadet sei. Uria aber achtet solcher </w:t>
      </w:r>
      <w:proofErr w:type="spellStart"/>
      <w:r>
        <w:t>begnadung</w:t>
      </w:r>
      <w:proofErr w:type="spellEnd"/>
      <w:r>
        <w:t xml:space="preserve"> nicht. Also </w:t>
      </w:r>
      <w:proofErr w:type="spellStart"/>
      <w:r>
        <w:t>faelet</w:t>
      </w:r>
      <w:proofErr w:type="spellEnd"/>
      <w:r>
        <w:t xml:space="preserve"> dem </w:t>
      </w:r>
      <w:proofErr w:type="spellStart"/>
      <w:r>
        <w:t>künig</w:t>
      </w:r>
      <w:proofErr w:type="spellEnd"/>
      <w:r>
        <w:t xml:space="preserve"> auch in dieser </w:t>
      </w:r>
      <w:proofErr w:type="spellStart"/>
      <w:r>
        <w:t>pratick</w:t>
      </w:r>
      <w:proofErr w:type="spellEnd"/>
      <w:r>
        <w:t xml:space="preserve"> / sein </w:t>
      </w:r>
      <w:proofErr w:type="spellStart"/>
      <w:r>
        <w:t>fürnemen</w:t>
      </w:r>
      <w:proofErr w:type="spellEnd"/>
      <w:r>
        <w:t xml:space="preserve"> und kluger </w:t>
      </w:r>
      <w:proofErr w:type="spellStart"/>
      <w:r>
        <w:t>rath</w:t>
      </w:r>
      <w:proofErr w:type="spellEnd"/>
      <w:r>
        <w:t xml:space="preserve"> / dann es ist Uria gar </w:t>
      </w:r>
      <w:proofErr w:type="spellStart"/>
      <w:r>
        <w:t>nit</w:t>
      </w:r>
      <w:proofErr w:type="spellEnd"/>
      <w:r>
        <w:t xml:space="preserve"> gelegen / </w:t>
      </w:r>
      <w:proofErr w:type="spellStart"/>
      <w:r>
        <w:t>haim</w:t>
      </w:r>
      <w:proofErr w:type="spellEnd"/>
      <w:r>
        <w:t xml:space="preserve"> zugehen / sich </w:t>
      </w:r>
      <w:proofErr w:type="spellStart"/>
      <w:r>
        <w:t>wollusts</w:t>
      </w:r>
      <w:proofErr w:type="spellEnd"/>
      <w:r>
        <w:t xml:space="preserve"> mit seiner </w:t>
      </w:r>
      <w:proofErr w:type="spellStart"/>
      <w:r>
        <w:t>haußfrawen</w:t>
      </w:r>
      <w:proofErr w:type="spellEnd"/>
      <w:r>
        <w:t xml:space="preserve"> zu pflegen / itzt in der zeit des </w:t>
      </w:r>
      <w:proofErr w:type="spellStart"/>
      <w:r>
        <w:t>kriegs</w:t>
      </w:r>
      <w:proofErr w:type="spellEnd"/>
      <w:r>
        <w:t xml:space="preserve"> / wie er schon </w:t>
      </w:r>
      <w:proofErr w:type="spellStart"/>
      <w:r>
        <w:t>antwort</w:t>
      </w:r>
      <w:proofErr w:type="spellEnd"/>
      <w:r>
        <w:t xml:space="preserve"> dem </w:t>
      </w:r>
      <w:proofErr w:type="spellStart"/>
      <w:r>
        <w:t>künig</w:t>
      </w:r>
      <w:proofErr w:type="spellEnd"/>
      <w:r>
        <w:t xml:space="preserve"> / und sprach. </w:t>
      </w:r>
    </w:p>
    <w:p w14:paraId="51121A07" w14:textId="77777777" w:rsidR="001B58A6" w:rsidRDefault="001B58A6" w:rsidP="001B58A6">
      <w:pPr>
        <w:pStyle w:val="StandardWeb"/>
      </w:pPr>
      <w:r>
        <w:rPr>
          <w:rStyle w:val="Fett"/>
          <w:rFonts w:eastAsiaTheme="majorEastAsia"/>
        </w:rPr>
        <w:t xml:space="preserve">Die Lade / und Israel / und Juda / bleiben </w:t>
      </w:r>
      <w:proofErr w:type="spellStart"/>
      <w:r>
        <w:rPr>
          <w:rStyle w:val="Fett"/>
          <w:rFonts w:eastAsiaTheme="majorEastAsia"/>
        </w:rPr>
        <w:t>inn</w:t>
      </w:r>
      <w:proofErr w:type="spellEnd"/>
      <w:r>
        <w:rPr>
          <w:rStyle w:val="Fett"/>
          <w:rFonts w:eastAsiaTheme="majorEastAsia"/>
        </w:rPr>
        <w:t xml:space="preserve"> </w:t>
      </w:r>
      <w:proofErr w:type="spellStart"/>
      <w:r>
        <w:rPr>
          <w:rStyle w:val="Fett"/>
          <w:rFonts w:eastAsiaTheme="majorEastAsia"/>
        </w:rPr>
        <w:t>Zaelten</w:t>
      </w:r>
      <w:proofErr w:type="spellEnd"/>
      <w:r>
        <w:rPr>
          <w:rStyle w:val="Fett"/>
          <w:rFonts w:eastAsiaTheme="majorEastAsia"/>
        </w:rPr>
        <w:t xml:space="preserve"> / und Joab mein Herr </w:t>
      </w:r>
      <w:proofErr w:type="spellStart"/>
      <w:r>
        <w:rPr>
          <w:rStyle w:val="Fett"/>
          <w:rFonts w:eastAsiaTheme="majorEastAsia"/>
        </w:rPr>
        <w:t>unnd</w:t>
      </w:r>
      <w:proofErr w:type="spellEnd"/>
      <w:r>
        <w:rPr>
          <w:rStyle w:val="Fett"/>
          <w:rFonts w:eastAsiaTheme="majorEastAsia"/>
        </w:rPr>
        <w:t xml:space="preserve"> meines Herren </w:t>
      </w:r>
      <w:proofErr w:type="spellStart"/>
      <w:r>
        <w:rPr>
          <w:rStyle w:val="Fett"/>
          <w:rFonts w:eastAsiaTheme="majorEastAsia"/>
        </w:rPr>
        <w:t>knecht</w:t>
      </w:r>
      <w:proofErr w:type="spellEnd"/>
      <w:r>
        <w:rPr>
          <w:rStyle w:val="Fett"/>
          <w:rFonts w:eastAsiaTheme="majorEastAsia"/>
        </w:rPr>
        <w:t xml:space="preserve"> / liegen zu </w:t>
      </w:r>
      <w:proofErr w:type="spellStart"/>
      <w:r>
        <w:rPr>
          <w:rStyle w:val="Fett"/>
          <w:rFonts w:eastAsiaTheme="majorEastAsia"/>
        </w:rPr>
        <w:t>feld</w:t>
      </w:r>
      <w:proofErr w:type="spellEnd"/>
      <w:r>
        <w:rPr>
          <w:rStyle w:val="Fett"/>
          <w:rFonts w:eastAsiaTheme="majorEastAsia"/>
        </w:rPr>
        <w:t xml:space="preserve"> / und ich </w:t>
      </w:r>
      <w:proofErr w:type="spellStart"/>
      <w:r>
        <w:rPr>
          <w:rStyle w:val="Fett"/>
          <w:rFonts w:eastAsiaTheme="majorEastAsia"/>
        </w:rPr>
        <w:t>solt</w:t>
      </w:r>
      <w:proofErr w:type="spellEnd"/>
      <w:r>
        <w:rPr>
          <w:rStyle w:val="Fett"/>
          <w:rFonts w:eastAsiaTheme="majorEastAsia"/>
        </w:rPr>
        <w:t xml:space="preserve"> in mein </w:t>
      </w:r>
      <w:proofErr w:type="spellStart"/>
      <w:r>
        <w:rPr>
          <w:rStyle w:val="Fett"/>
          <w:rFonts w:eastAsiaTheme="majorEastAsia"/>
        </w:rPr>
        <w:t>hauß</w:t>
      </w:r>
      <w:proofErr w:type="spellEnd"/>
      <w:r>
        <w:rPr>
          <w:rStyle w:val="Fett"/>
          <w:rFonts w:eastAsiaTheme="majorEastAsia"/>
        </w:rPr>
        <w:t xml:space="preserve"> gehen / das ich </w:t>
      </w:r>
      <w:proofErr w:type="spellStart"/>
      <w:r>
        <w:rPr>
          <w:rStyle w:val="Fett"/>
          <w:rFonts w:eastAsiaTheme="majorEastAsia"/>
        </w:rPr>
        <w:t>eße</w:t>
      </w:r>
      <w:proofErr w:type="spellEnd"/>
      <w:r>
        <w:rPr>
          <w:rStyle w:val="Fett"/>
          <w:rFonts w:eastAsiaTheme="majorEastAsia"/>
        </w:rPr>
        <w:t xml:space="preserve"> und </w:t>
      </w:r>
      <w:proofErr w:type="spellStart"/>
      <w:r>
        <w:rPr>
          <w:rStyle w:val="Fett"/>
          <w:rFonts w:eastAsiaTheme="majorEastAsia"/>
        </w:rPr>
        <w:t>truncke</w:t>
      </w:r>
      <w:proofErr w:type="spellEnd"/>
      <w:r>
        <w:rPr>
          <w:rStyle w:val="Fett"/>
          <w:rFonts w:eastAsiaTheme="majorEastAsia"/>
        </w:rPr>
        <w:t xml:space="preserve"> / und bei meinem Weib lege? So war du lebest und dein </w:t>
      </w:r>
      <w:proofErr w:type="spellStart"/>
      <w:r>
        <w:rPr>
          <w:rStyle w:val="Fett"/>
          <w:rFonts w:eastAsiaTheme="majorEastAsia"/>
        </w:rPr>
        <w:t>seel</w:t>
      </w:r>
      <w:proofErr w:type="spellEnd"/>
      <w:r>
        <w:rPr>
          <w:rStyle w:val="Fett"/>
          <w:rFonts w:eastAsiaTheme="majorEastAsia"/>
        </w:rPr>
        <w:t xml:space="preserve"> lebet / ich thu </w:t>
      </w:r>
      <w:proofErr w:type="spellStart"/>
      <w:r>
        <w:rPr>
          <w:rStyle w:val="Fett"/>
          <w:rFonts w:eastAsiaTheme="majorEastAsia"/>
        </w:rPr>
        <w:t>solchs</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w:t>
      </w:r>
      <w:r>
        <w:t xml:space="preserve"> </w:t>
      </w:r>
    </w:p>
    <w:p w14:paraId="3E7D6A11" w14:textId="77777777" w:rsidR="001B58A6" w:rsidRDefault="001B58A6" w:rsidP="001B58A6">
      <w:pPr>
        <w:pStyle w:val="StandardWeb"/>
      </w:pPr>
      <w:r>
        <w:rPr>
          <w:rStyle w:val="Hervorhebung"/>
        </w:rPr>
        <w:t xml:space="preserve">Uria redet aus Gottes </w:t>
      </w:r>
      <w:proofErr w:type="spellStart"/>
      <w:r>
        <w:rPr>
          <w:rStyle w:val="Hervorhebung"/>
        </w:rPr>
        <w:t>mund</w:t>
      </w:r>
      <w:proofErr w:type="spellEnd"/>
      <w:r>
        <w:rPr>
          <w:rStyle w:val="Hervorhebung"/>
        </w:rPr>
        <w:t>.</w:t>
      </w:r>
      <w:r>
        <w:t xml:space="preserve"> O lieber </w:t>
      </w:r>
      <w:proofErr w:type="spellStart"/>
      <w:r>
        <w:t>Künig</w:t>
      </w:r>
      <w:proofErr w:type="spellEnd"/>
      <w:r>
        <w:t xml:space="preserve"> / wie wer mir das so </w:t>
      </w:r>
      <w:proofErr w:type="spellStart"/>
      <w:r>
        <w:t>ain</w:t>
      </w:r>
      <w:proofErr w:type="spellEnd"/>
      <w:r>
        <w:t xml:space="preserve"> feine </w:t>
      </w:r>
      <w:proofErr w:type="spellStart"/>
      <w:r>
        <w:t>sach</w:t>
      </w:r>
      <w:proofErr w:type="spellEnd"/>
      <w:r>
        <w:t xml:space="preserve"> / das die Lade des Herrn / </w:t>
      </w:r>
      <w:proofErr w:type="spellStart"/>
      <w:r>
        <w:t>gantz</w:t>
      </w:r>
      <w:proofErr w:type="spellEnd"/>
      <w:r>
        <w:t xml:space="preserve"> Israel / und der stamm Juda / </w:t>
      </w:r>
      <w:proofErr w:type="spellStart"/>
      <w:r>
        <w:t>solten</w:t>
      </w:r>
      <w:proofErr w:type="spellEnd"/>
      <w:r>
        <w:t xml:space="preserve"> </w:t>
      </w:r>
      <w:proofErr w:type="spellStart"/>
      <w:r>
        <w:t>inn</w:t>
      </w:r>
      <w:proofErr w:type="spellEnd"/>
      <w:r>
        <w:t xml:space="preserve"> </w:t>
      </w:r>
      <w:proofErr w:type="spellStart"/>
      <w:r>
        <w:t>Zaelten</w:t>
      </w:r>
      <w:proofErr w:type="spellEnd"/>
      <w:r>
        <w:t xml:space="preserve"> / im Heer und Wagenburg / in den Hütten bleiben / und ich </w:t>
      </w:r>
      <w:proofErr w:type="spellStart"/>
      <w:r>
        <w:t>solte</w:t>
      </w:r>
      <w:proofErr w:type="spellEnd"/>
      <w:r>
        <w:t xml:space="preserve"> essen / </w:t>
      </w:r>
      <w:proofErr w:type="spellStart"/>
      <w:r>
        <w:t>trincken</w:t>
      </w:r>
      <w:proofErr w:type="spellEnd"/>
      <w:r>
        <w:t xml:space="preserve"> / schlemmen / </w:t>
      </w:r>
      <w:proofErr w:type="spellStart"/>
      <w:r>
        <w:t>demmen</w:t>
      </w:r>
      <w:proofErr w:type="spellEnd"/>
      <w:r>
        <w:t xml:space="preserve"> / und </w:t>
      </w:r>
      <w:proofErr w:type="spellStart"/>
      <w:r>
        <w:t>dahaim</w:t>
      </w:r>
      <w:proofErr w:type="spellEnd"/>
      <w:r>
        <w:t xml:space="preserve"> mit meinem Weib spielen. Wann ich das thun </w:t>
      </w:r>
      <w:proofErr w:type="spellStart"/>
      <w:r>
        <w:t>wolte</w:t>
      </w:r>
      <w:proofErr w:type="spellEnd"/>
      <w:r>
        <w:t xml:space="preserve"> / so </w:t>
      </w:r>
      <w:proofErr w:type="spellStart"/>
      <w:r>
        <w:t>gebürte</w:t>
      </w:r>
      <w:proofErr w:type="spellEnd"/>
      <w:r>
        <w:t xml:space="preserve"> dir </w:t>
      </w:r>
      <w:proofErr w:type="spellStart"/>
      <w:r>
        <w:t>dawidder</w:t>
      </w:r>
      <w:proofErr w:type="spellEnd"/>
      <w:r>
        <w:t xml:space="preserve"> </w:t>
      </w:r>
      <w:proofErr w:type="spellStart"/>
      <w:r>
        <w:t>zusein</w:t>
      </w:r>
      <w:proofErr w:type="spellEnd"/>
      <w:r>
        <w:t xml:space="preserve"> / und mir zu </w:t>
      </w:r>
      <w:proofErr w:type="spellStart"/>
      <w:r>
        <w:t>weren</w:t>
      </w:r>
      <w:proofErr w:type="spellEnd"/>
      <w:r>
        <w:t xml:space="preserve"> / das </w:t>
      </w:r>
      <w:proofErr w:type="spellStart"/>
      <w:r>
        <w:t>stuend</w:t>
      </w:r>
      <w:proofErr w:type="spellEnd"/>
      <w:r>
        <w:t xml:space="preserve"> dem </w:t>
      </w:r>
      <w:proofErr w:type="spellStart"/>
      <w:r>
        <w:t>Künig</w:t>
      </w:r>
      <w:proofErr w:type="spellEnd"/>
      <w:r>
        <w:t xml:space="preserve"> </w:t>
      </w:r>
      <w:proofErr w:type="spellStart"/>
      <w:r>
        <w:t>baß</w:t>
      </w:r>
      <w:proofErr w:type="spellEnd"/>
      <w:r>
        <w:t xml:space="preserve"> an / dann das er mich </w:t>
      </w:r>
      <w:proofErr w:type="spellStart"/>
      <w:r>
        <w:t>solchs</w:t>
      </w:r>
      <w:proofErr w:type="spellEnd"/>
      <w:r>
        <w:t xml:space="preserve"> </w:t>
      </w:r>
      <w:proofErr w:type="spellStart"/>
      <w:r>
        <w:t>haißt</w:t>
      </w:r>
      <w:proofErr w:type="spellEnd"/>
      <w:r>
        <w:t xml:space="preserve"> / Ja schier zürnet und mich </w:t>
      </w:r>
      <w:proofErr w:type="spellStart"/>
      <w:r>
        <w:t>rauchauferet</w:t>
      </w:r>
      <w:proofErr w:type="spellEnd"/>
      <w:r>
        <w:t xml:space="preserve"> / das ich </w:t>
      </w:r>
      <w:proofErr w:type="spellStart"/>
      <w:r>
        <w:t>solchs</w:t>
      </w:r>
      <w:proofErr w:type="spellEnd"/>
      <w:r>
        <w:t xml:space="preserve"> </w:t>
      </w:r>
      <w:proofErr w:type="spellStart"/>
      <w:r>
        <w:t>underlassen</w:t>
      </w:r>
      <w:proofErr w:type="spellEnd"/>
      <w:r>
        <w:t xml:space="preserve"> hab. Nain mein lieber </w:t>
      </w:r>
      <w:proofErr w:type="spellStart"/>
      <w:r>
        <w:t>Künig</w:t>
      </w:r>
      <w:proofErr w:type="spellEnd"/>
      <w:r>
        <w:t xml:space="preserve"> / und Herr / ich </w:t>
      </w:r>
      <w:proofErr w:type="spellStart"/>
      <w:r>
        <w:t>kan</w:t>
      </w:r>
      <w:proofErr w:type="spellEnd"/>
      <w:r>
        <w:t xml:space="preserve"> dir </w:t>
      </w:r>
      <w:proofErr w:type="spellStart"/>
      <w:r>
        <w:t>hierinen</w:t>
      </w:r>
      <w:proofErr w:type="spellEnd"/>
      <w:r>
        <w:t xml:space="preserve"> </w:t>
      </w:r>
      <w:proofErr w:type="spellStart"/>
      <w:r>
        <w:t>auff</w:t>
      </w:r>
      <w:proofErr w:type="spellEnd"/>
      <w:r>
        <w:t xml:space="preserve"> diß mal </w:t>
      </w:r>
      <w:proofErr w:type="spellStart"/>
      <w:r>
        <w:t>nit</w:t>
      </w:r>
      <w:proofErr w:type="spellEnd"/>
      <w:r>
        <w:t xml:space="preserve"> </w:t>
      </w:r>
      <w:proofErr w:type="spellStart"/>
      <w:r>
        <w:t>willfaren</w:t>
      </w:r>
      <w:proofErr w:type="spellEnd"/>
      <w:r>
        <w:t xml:space="preserve"> / </w:t>
      </w:r>
      <w:proofErr w:type="spellStart"/>
      <w:r>
        <w:t>sunst</w:t>
      </w:r>
      <w:proofErr w:type="spellEnd"/>
      <w:r>
        <w:t xml:space="preserve"> aber wann / wo / und was du </w:t>
      </w:r>
      <w:proofErr w:type="spellStart"/>
      <w:r>
        <w:t>wilt</w:t>
      </w:r>
      <w:proofErr w:type="spellEnd"/>
      <w:r>
        <w:t xml:space="preserve"> / dann </w:t>
      </w:r>
      <w:proofErr w:type="spellStart"/>
      <w:r>
        <w:t>denckt</w:t>
      </w:r>
      <w:proofErr w:type="spellEnd"/>
      <w:r>
        <w:t xml:space="preserve"> </w:t>
      </w:r>
      <w:proofErr w:type="spellStart"/>
      <w:r>
        <w:t>selbs</w:t>
      </w:r>
      <w:proofErr w:type="spellEnd"/>
      <w:r>
        <w:t xml:space="preserve"> / die Lad oder Arch des Herrn / </w:t>
      </w:r>
      <w:proofErr w:type="spellStart"/>
      <w:r>
        <w:t>gantz</w:t>
      </w:r>
      <w:proofErr w:type="spellEnd"/>
      <w:r>
        <w:t xml:space="preserve"> Israel und Juda / sind in grosser </w:t>
      </w:r>
      <w:proofErr w:type="spellStart"/>
      <w:r>
        <w:t>schroecklichen</w:t>
      </w:r>
      <w:proofErr w:type="spellEnd"/>
      <w:r>
        <w:t xml:space="preserve"> fahr / deren mir </w:t>
      </w:r>
      <w:proofErr w:type="spellStart"/>
      <w:r>
        <w:t>nit</w:t>
      </w:r>
      <w:proofErr w:type="spellEnd"/>
      <w:r>
        <w:t xml:space="preserve"> </w:t>
      </w:r>
      <w:proofErr w:type="spellStart"/>
      <w:r>
        <w:t>zimmet</w:t>
      </w:r>
      <w:proofErr w:type="spellEnd"/>
      <w:r>
        <w:t xml:space="preserve"> zu vergessen / und </w:t>
      </w:r>
      <w:proofErr w:type="spellStart"/>
      <w:r>
        <w:t>kain</w:t>
      </w:r>
      <w:proofErr w:type="spellEnd"/>
      <w:r>
        <w:t xml:space="preserve"> </w:t>
      </w:r>
      <w:proofErr w:type="spellStart"/>
      <w:r>
        <w:t>laid</w:t>
      </w:r>
      <w:proofErr w:type="spellEnd"/>
      <w:r>
        <w:t xml:space="preserve"> </w:t>
      </w:r>
      <w:proofErr w:type="spellStart"/>
      <w:r>
        <w:t>ode</w:t>
      </w:r>
      <w:proofErr w:type="spellEnd"/>
      <w:r>
        <w:t xml:space="preserve"> </w:t>
      </w:r>
      <w:proofErr w:type="spellStart"/>
      <w:r>
        <w:t>rmitleiden</w:t>
      </w:r>
      <w:proofErr w:type="spellEnd"/>
      <w:r>
        <w:t xml:space="preserve"> zutragen / Ja es </w:t>
      </w:r>
      <w:proofErr w:type="spellStart"/>
      <w:r>
        <w:t>ruert</w:t>
      </w:r>
      <w:proofErr w:type="spellEnd"/>
      <w:r>
        <w:t xml:space="preserve"> mich / und </w:t>
      </w:r>
      <w:proofErr w:type="spellStart"/>
      <w:r>
        <w:t>leit</w:t>
      </w:r>
      <w:proofErr w:type="spellEnd"/>
      <w:r>
        <w:t xml:space="preserve"> mir so nahe und </w:t>
      </w:r>
      <w:proofErr w:type="spellStart"/>
      <w:r>
        <w:t>haert</w:t>
      </w:r>
      <w:proofErr w:type="spellEnd"/>
      <w:r>
        <w:t xml:space="preserve"> an / als mein selbst leben und sterben / darum so </w:t>
      </w:r>
      <w:proofErr w:type="spellStart"/>
      <w:r>
        <w:t>gedenck</w:t>
      </w:r>
      <w:proofErr w:type="spellEnd"/>
      <w:r>
        <w:t xml:space="preserve"> sein nur </w:t>
      </w:r>
      <w:proofErr w:type="spellStart"/>
      <w:r>
        <w:t>nit</w:t>
      </w:r>
      <w:proofErr w:type="spellEnd"/>
      <w:r>
        <w:t xml:space="preserve"> / dann so war du und dein </w:t>
      </w:r>
      <w:proofErr w:type="spellStart"/>
      <w:r>
        <w:t>seel</w:t>
      </w:r>
      <w:proofErr w:type="spellEnd"/>
      <w:r>
        <w:t xml:space="preserve"> lebet / so thu ich </w:t>
      </w:r>
      <w:proofErr w:type="spellStart"/>
      <w:r>
        <w:t>solchs</w:t>
      </w:r>
      <w:proofErr w:type="spellEnd"/>
      <w:r>
        <w:t xml:space="preserve"> </w:t>
      </w:r>
      <w:proofErr w:type="spellStart"/>
      <w:r>
        <w:t>nit</w:t>
      </w:r>
      <w:proofErr w:type="spellEnd"/>
      <w:r>
        <w:t xml:space="preserve">. Das sagt er / und </w:t>
      </w:r>
      <w:proofErr w:type="spellStart"/>
      <w:r>
        <w:t>zeüget</w:t>
      </w:r>
      <w:proofErr w:type="spellEnd"/>
      <w:r>
        <w:t xml:space="preserve"> bei des </w:t>
      </w:r>
      <w:proofErr w:type="spellStart"/>
      <w:r>
        <w:t>Künigs</w:t>
      </w:r>
      <w:proofErr w:type="spellEnd"/>
      <w:r>
        <w:t xml:space="preserve"> </w:t>
      </w:r>
      <w:proofErr w:type="spellStart"/>
      <w:r>
        <w:t>seel</w:t>
      </w:r>
      <w:proofErr w:type="spellEnd"/>
      <w:r>
        <w:t xml:space="preserve"> </w:t>
      </w:r>
      <w:proofErr w:type="spellStart"/>
      <w:r>
        <w:t>unnd</w:t>
      </w:r>
      <w:proofErr w:type="spellEnd"/>
      <w:r>
        <w:t xml:space="preserve"> leben / damit sein rede / </w:t>
      </w:r>
      <w:proofErr w:type="spellStart"/>
      <w:r>
        <w:t>ain</w:t>
      </w:r>
      <w:proofErr w:type="spellEnd"/>
      <w:r>
        <w:t xml:space="preserve"> </w:t>
      </w:r>
      <w:proofErr w:type="spellStart"/>
      <w:r>
        <w:t>groessers</w:t>
      </w:r>
      <w:proofErr w:type="spellEnd"/>
      <w:r>
        <w:t xml:space="preserve"> ansehen / </w:t>
      </w:r>
      <w:proofErr w:type="spellStart"/>
      <w:r>
        <w:t>ernsthaffter</w:t>
      </w:r>
      <w:proofErr w:type="spellEnd"/>
      <w:r>
        <w:t xml:space="preserve"> / und </w:t>
      </w:r>
      <w:proofErr w:type="spellStart"/>
      <w:r>
        <w:t>warhaffter</w:t>
      </w:r>
      <w:proofErr w:type="spellEnd"/>
      <w:r>
        <w:t xml:space="preserve"> sei / auch bei dem </w:t>
      </w:r>
      <w:proofErr w:type="spellStart"/>
      <w:r>
        <w:t>Künig</w:t>
      </w:r>
      <w:proofErr w:type="spellEnd"/>
      <w:r>
        <w:t xml:space="preserve"> / hab. </w:t>
      </w:r>
      <w:proofErr w:type="spellStart"/>
      <w:r>
        <w:t>Sihe</w:t>
      </w:r>
      <w:proofErr w:type="spellEnd"/>
      <w:r>
        <w:t xml:space="preserve"> </w:t>
      </w:r>
      <w:proofErr w:type="spellStart"/>
      <w:r>
        <w:t>gott</w:t>
      </w:r>
      <w:proofErr w:type="spellEnd"/>
      <w:r>
        <w:t xml:space="preserve"> der Herr hat mit diesen worten </w:t>
      </w:r>
      <w:proofErr w:type="spellStart"/>
      <w:r>
        <w:t>Urie</w:t>
      </w:r>
      <w:proofErr w:type="spellEnd"/>
      <w:r>
        <w:t xml:space="preserve"> / dem David </w:t>
      </w:r>
      <w:proofErr w:type="spellStart"/>
      <w:r>
        <w:t>woellen</w:t>
      </w:r>
      <w:proofErr w:type="spellEnd"/>
      <w:r>
        <w:t xml:space="preserve"> sein </w:t>
      </w:r>
      <w:proofErr w:type="spellStart"/>
      <w:r>
        <w:t>hertz</w:t>
      </w:r>
      <w:proofErr w:type="spellEnd"/>
      <w:r>
        <w:t xml:space="preserve"> treffen und abgewinnen / das er die </w:t>
      </w:r>
      <w:proofErr w:type="spellStart"/>
      <w:r>
        <w:t>trew</w:t>
      </w:r>
      <w:proofErr w:type="spellEnd"/>
      <w:r>
        <w:t xml:space="preserve"> und glauben seines </w:t>
      </w:r>
      <w:proofErr w:type="spellStart"/>
      <w:r>
        <w:t>knechts</w:t>
      </w:r>
      <w:proofErr w:type="spellEnd"/>
      <w:r>
        <w:t xml:space="preserve"> </w:t>
      </w:r>
      <w:proofErr w:type="spellStart"/>
      <w:r>
        <w:t>nit</w:t>
      </w:r>
      <w:proofErr w:type="spellEnd"/>
      <w:r>
        <w:t xml:space="preserve"> wenige r/ dann seine </w:t>
      </w:r>
      <w:proofErr w:type="spellStart"/>
      <w:r>
        <w:t>aigne</w:t>
      </w:r>
      <w:proofErr w:type="spellEnd"/>
      <w:r>
        <w:t xml:space="preserve"> </w:t>
      </w:r>
      <w:proofErr w:type="spellStart"/>
      <w:r>
        <w:t>verfluechte</w:t>
      </w:r>
      <w:proofErr w:type="spellEnd"/>
      <w:r>
        <w:t xml:space="preserve"> untrew / </w:t>
      </w:r>
      <w:proofErr w:type="spellStart"/>
      <w:r>
        <w:t>unnd</w:t>
      </w:r>
      <w:proofErr w:type="spellEnd"/>
      <w:r>
        <w:t xml:space="preserve"> </w:t>
      </w:r>
      <w:proofErr w:type="spellStart"/>
      <w:r>
        <w:t>nit</w:t>
      </w:r>
      <w:proofErr w:type="spellEnd"/>
      <w:r>
        <w:t xml:space="preserve"> </w:t>
      </w:r>
      <w:proofErr w:type="spellStart"/>
      <w:r>
        <w:t>allain</w:t>
      </w:r>
      <w:proofErr w:type="spellEnd"/>
      <w:r>
        <w:t xml:space="preserve"> die verruchte </w:t>
      </w:r>
      <w:proofErr w:type="spellStart"/>
      <w:r>
        <w:t>verachtung</w:t>
      </w:r>
      <w:proofErr w:type="spellEnd"/>
      <w:r>
        <w:t xml:space="preserve"> Gottes / sonder auch menschlicher </w:t>
      </w:r>
      <w:proofErr w:type="spellStart"/>
      <w:r>
        <w:t>freundtschafft</w:t>
      </w:r>
      <w:proofErr w:type="spellEnd"/>
      <w:r>
        <w:t xml:space="preserve"> und </w:t>
      </w:r>
      <w:proofErr w:type="spellStart"/>
      <w:r>
        <w:t>billichait</w:t>
      </w:r>
      <w:proofErr w:type="spellEnd"/>
      <w:r>
        <w:t xml:space="preserve"> / betrachtete / und sich besserte. Dann von </w:t>
      </w:r>
      <w:proofErr w:type="spellStart"/>
      <w:r>
        <w:t>ainem</w:t>
      </w:r>
      <w:proofErr w:type="spellEnd"/>
      <w:r>
        <w:t xml:space="preserve"> </w:t>
      </w:r>
      <w:proofErr w:type="spellStart"/>
      <w:r>
        <w:t>knecht</w:t>
      </w:r>
      <w:proofErr w:type="spellEnd"/>
      <w:r>
        <w:t xml:space="preserve"> </w:t>
      </w:r>
      <w:proofErr w:type="spellStart"/>
      <w:r>
        <w:t>moechte</w:t>
      </w:r>
      <w:proofErr w:type="spellEnd"/>
      <w:r>
        <w:t xml:space="preserve"> nichts </w:t>
      </w:r>
      <w:proofErr w:type="spellStart"/>
      <w:r>
        <w:t>geschickters</w:t>
      </w:r>
      <w:proofErr w:type="spellEnd"/>
      <w:r>
        <w:t xml:space="preserve"> und </w:t>
      </w:r>
      <w:proofErr w:type="spellStart"/>
      <w:r>
        <w:t>Gotsfoerchtigers</w:t>
      </w:r>
      <w:proofErr w:type="spellEnd"/>
      <w:r>
        <w:t xml:space="preserve"> gesagt werden / dann das </w:t>
      </w:r>
      <w:proofErr w:type="spellStart"/>
      <w:r>
        <w:t>jm</w:t>
      </w:r>
      <w:proofErr w:type="spellEnd"/>
      <w:r>
        <w:t xml:space="preserve"> </w:t>
      </w:r>
      <w:proofErr w:type="spellStart"/>
      <w:r>
        <w:t>nit</w:t>
      </w:r>
      <w:proofErr w:type="spellEnd"/>
      <w:r>
        <w:t xml:space="preserve"> </w:t>
      </w:r>
      <w:proofErr w:type="spellStart"/>
      <w:r>
        <w:t>zimme</w:t>
      </w:r>
      <w:proofErr w:type="spellEnd"/>
      <w:r>
        <w:t xml:space="preserve"> </w:t>
      </w:r>
      <w:proofErr w:type="spellStart"/>
      <w:r>
        <w:t>dahaim</w:t>
      </w:r>
      <w:proofErr w:type="spellEnd"/>
      <w:r>
        <w:t xml:space="preserve"> zu </w:t>
      </w:r>
      <w:proofErr w:type="spellStart"/>
      <w:r>
        <w:t>wollusten</w:t>
      </w:r>
      <w:proofErr w:type="spellEnd"/>
      <w:r>
        <w:t xml:space="preserve"> / zur zeit / so die Lad des Bunds / </w:t>
      </w:r>
      <w:proofErr w:type="spellStart"/>
      <w:r>
        <w:t>gantz</w:t>
      </w:r>
      <w:proofErr w:type="spellEnd"/>
      <w:r>
        <w:t xml:space="preserve"> </w:t>
      </w:r>
      <w:proofErr w:type="spellStart"/>
      <w:r>
        <w:t>israel</w:t>
      </w:r>
      <w:proofErr w:type="spellEnd"/>
      <w:r>
        <w:t xml:space="preserve"> und Juda in </w:t>
      </w:r>
      <w:proofErr w:type="spellStart"/>
      <w:r>
        <w:t>Zaelten</w:t>
      </w:r>
      <w:proofErr w:type="spellEnd"/>
      <w:r>
        <w:t xml:space="preserve"> bleiben. </w:t>
      </w:r>
    </w:p>
    <w:p w14:paraId="6C5ADAC0" w14:textId="77777777" w:rsidR="001B58A6" w:rsidRDefault="001B58A6" w:rsidP="001B58A6">
      <w:pPr>
        <w:pStyle w:val="StandardWeb"/>
      </w:pPr>
      <w:r>
        <w:t xml:space="preserve">Wer David klug gewesen / </w:t>
      </w:r>
      <w:proofErr w:type="spellStart"/>
      <w:r>
        <w:t>solt</w:t>
      </w:r>
      <w:proofErr w:type="spellEnd"/>
      <w:r>
        <w:t xml:space="preserve"> er </w:t>
      </w:r>
      <w:proofErr w:type="spellStart"/>
      <w:r>
        <w:t>wol</w:t>
      </w:r>
      <w:proofErr w:type="spellEnd"/>
      <w:r>
        <w:t xml:space="preserve"> verstanden haben / das er solch </w:t>
      </w:r>
      <w:proofErr w:type="spellStart"/>
      <w:r>
        <w:t>red</w:t>
      </w:r>
      <w:proofErr w:type="spellEnd"/>
      <w:r>
        <w:t xml:space="preserve"> / </w:t>
      </w:r>
      <w:proofErr w:type="spellStart"/>
      <w:r>
        <w:t>umb</w:t>
      </w:r>
      <w:proofErr w:type="spellEnd"/>
      <w:r>
        <w:t xml:space="preserve"> seinet willen / auch aus Gottes angeben / eingeben / angefangen und gesagt </w:t>
      </w:r>
      <w:proofErr w:type="spellStart"/>
      <w:r>
        <w:t>were</w:t>
      </w:r>
      <w:proofErr w:type="spellEnd"/>
      <w:r>
        <w:t xml:space="preserve"> / </w:t>
      </w:r>
      <w:proofErr w:type="spellStart"/>
      <w:r>
        <w:t>Naemlich</w:t>
      </w:r>
      <w:proofErr w:type="spellEnd"/>
      <w:r>
        <w:t xml:space="preserve"> also / das es noch </w:t>
      </w:r>
      <w:proofErr w:type="spellStart"/>
      <w:r>
        <w:t>vil</w:t>
      </w:r>
      <w:proofErr w:type="spellEnd"/>
      <w:r>
        <w:t xml:space="preserve"> minder dem </w:t>
      </w:r>
      <w:proofErr w:type="spellStart"/>
      <w:r>
        <w:t>Künig</w:t>
      </w:r>
      <w:proofErr w:type="spellEnd"/>
      <w:r>
        <w:t xml:space="preserve"> / der dazu </w:t>
      </w:r>
      <w:proofErr w:type="spellStart"/>
      <w:r>
        <w:t>erwolet</w:t>
      </w:r>
      <w:proofErr w:type="spellEnd"/>
      <w:r>
        <w:t xml:space="preserve"> / das er des </w:t>
      </w:r>
      <w:proofErr w:type="spellStart"/>
      <w:r>
        <w:t>volcks</w:t>
      </w:r>
      <w:proofErr w:type="spellEnd"/>
      <w:r>
        <w:t xml:space="preserve"> krieg </w:t>
      </w:r>
      <w:proofErr w:type="spellStart"/>
      <w:r>
        <w:t>fuere</w:t>
      </w:r>
      <w:proofErr w:type="spellEnd"/>
      <w:r>
        <w:t xml:space="preserve"> / </w:t>
      </w:r>
      <w:proofErr w:type="spellStart"/>
      <w:r>
        <w:t>gebuere</w:t>
      </w:r>
      <w:proofErr w:type="spellEnd"/>
      <w:r>
        <w:t xml:space="preserve"> </w:t>
      </w:r>
      <w:proofErr w:type="spellStart"/>
      <w:r>
        <w:t>dahaimen</w:t>
      </w:r>
      <w:proofErr w:type="spellEnd"/>
      <w:r>
        <w:t xml:space="preserve"> sich / </w:t>
      </w:r>
      <w:proofErr w:type="spellStart"/>
      <w:r>
        <w:t>muessigangs</w:t>
      </w:r>
      <w:proofErr w:type="spellEnd"/>
      <w:r>
        <w:t xml:space="preserve"> / </w:t>
      </w:r>
      <w:proofErr w:type="spellStart"/>
      <w:r>
        <w:t>wollebens</w:t>
      </w:r>
      <w:proofErr w:type="spellEnd"/>
      <w:r>
        <w:t xml:space="preserve"> / </w:t>
      </w:r>
      <w:proofErr w:type="spellStart"/>
      <w:r>
        <w:t>schlaffens</w:t>
      </w:r>
      <w:proofErr w:type="spellEnd"/>
      <w:r>
        <w:t xml:space="preserve"> / </w:t>
      </w:r>
      <w:proofErr w:type="spellStart"/>
      <w:r>
        <w:t>Eebrechens</w:t>
      </w:r>
      <w:proofErr w:type="spellEnd"/>
      <w:r>
        <w:t xml:space="preserve"> / und was des </w:t>
      </w:r>
      <w:proofErr w:type="spellStart"/>
      <w:r>
        <w:t>dings</w:t>
      </w:r>
      <w:proofErr w:type="spellEnd"/>
      <w:r>
        <w:t xml:space="preserve"> </w:t>
      </w:r>
      <w:proofErr w:type="spellStart"/>
      <w:r>
        <w:t>mer</w:t>
      </w:r>
      <w:proofErr w:type="spellEnd"/>
      <w:r>
        <w:t xml:space="preserve"> ist / </w:t>
      </w:r>
      <w:proofErr w:type="spellStart"/>
      <w:r>
        <w:t>zufliessen</w:t>
      </w:r>
      <w:proofErr w:type="spellEnd"/>
      <w:r>
        <w:t xml:space="preserve"> / sonderlich / so die Lad / das </w:t>
      </w:r>
      <w:proofErr w:type="spellStart"/>
      <w:r>
        <w:t>Volck</w:t>
      </w:r>
      <w:proofErr w:type="spellEnd"/>
      <w:r>
        <w:t xml:space="preserve"> / und seine knechte in sorgen / und </w:t>
      </w:r>
      <w:proofErr w:type="spellStart"/>
      <w:r>
        <w:t>gefarr</w:t>
      </w:r>
      <w:proofErr w:type="spellEnd"/>
      <w:r>
        <w:t xml:space="preserve"> des Todts standen. Nu hat aber Gott David sonderlich hoch wollen bringen / deß halb / damit er vorhin </w:t>
      </w:r>
      <w:proofErr w:type="spellStart"/>
      <w:r>
        <w:t>seer</w:t>
      </w:r>
      <w:proofErr w:type="spellEnd"/>
      <w:r>
        <w:t xml:space="preserve"> </w:t>
      </w:r>
      <w:proofErr w:type="spellStart"/>
      <w:r>
        <w:t>gedemuetiget</w:t>
      </w:r>
      <w:proofErr w:type="spellEnd"/>
      <w:r>
        <w:t xml:space="preserve"> / und </w:t>
      </w:r>
      <w:proofErr w:type="spellStart"/>
      <w:r>
        <w:t>ernidert</w:t>
      </w:r>
      <w:proofErr w:type="spellEnd"/>
      <w:r>
        <w:t xml:space="preserve"> / </w:t>
      </w:r>
      <w:proofErr w:type="spellStart"/>
      <w:r>
        <w:t>laeßt</w:t>
      </w:r>
      <w:proofErr w:type="spellEnd"/>
      <w:r>
        <w:t xml:space="preserve"> er </w:t>
      </w:r>
      <w:proofErr w:type="spellStart"/>
      <w:r>
        <w:t>jn</w:t>
      </w:r>
      <w:proofErr w:type="spellEnd"/>
      <w:r>
        <w:t xml:space="preserve"> </w:t>
      </w:r>
      <w:proofErr w:type="spellStart"/>
      <w:r>
        <w:t>nit</w:t>
      </w:r>
      <w:proofErr w:type="spellEnd"/>
      <w:r>
        <w:t xml:space="preserve"> </w:t>
      </w:r>
      <w:proofErr w:type="spellStart"/>
      <w:r>
        <w:t>allain</w:t>
      </w:r>
      <w:proofErr w:type="spellEnd"/>
      <w:r>
        <w:t xml:space="preserve"> </w:t>
      </w:r>
      <w:proofErr w:type="spellStart"/>
      <w:r>
        <w:t>erschorecklich</w:t>
      </w:r>
      <w:proofErr w:type="spellEnd"/>
      <w:r>
        <w:t xml:space="preserve"> </w:t>
      </w:r>
      <w:proofErr w:type="spellStart"/>
      <w:r>
        <w:t>sünden</w:t>
      </w:r>
      <w:proofErr w:type="spellEnd"/>
      <w:r>
        <w:t xml:space="preserve"> / sonder </w:t>
      </w:r>
      <w:proofErr w:type="spellStart"/>
      <w:r>
        <w:t>sünden</w:t>
      </w:r>
      <w:proofErr w:type="spellEnd"/>
      <w:r>
        <w:t xml:space="preserve"> mit </w:t>
      </w:r>
      <w:proofErr w:type="spellStart"/>
      <w:r>
        <w:t>groessern</w:t>
      </w:r>
      <w:proofErr w:type="spellEnd"/>
      <w:r>
        <w:t xml:space="preserve"> und schweren </w:t>
      </w:r>
      <w:proofErr w:type="spellStart"/>
      <w:r>
        <w:t>sünden</w:t>
      </w:r>
      <w:proofErr w:type="spellEnd"/>
      <w:r>
        <w:t xml:space="preserve"> </w:t>
      </w:r>
      <w:proofErr w:type="spellStart"/>
      <w:r>
        <w:t>hauffen</w:t>
      </w:r>
      <w:proofErr w:type="spellEnd"/>
      <w:r>
        <w:t xml:space="preserve"> / und gleich in die Heel </w:t>
      </w:r>
      <w:proofErr w:type="spellStart"/>
      <w:r>
        <w:t>gefuert</w:t>
      </w:r>
      <w:proofErr w:type="spellEnd"/>
      <w:r>
        <w:t xml:space="preserve"> werden. Daher er nirgend dann von der </w:t>
      </w:r>
      <w:proofErr w:type="spellStart"/>
      <w:r>
        <w:t>gnad</w:t>
      </w:r>
      <w:proofErr w:type="spellEnd"/>
      <w:r>
        <w:t xml:space="preserve"> Gottes / sich erlediget sein / erkennen </w:t>
      </w:r>
      <w:proofErr w:type="spellStart"/>
      <w:r>
        <w:t>moege</w:t>
      </w:r>
      <w:proofErr w:type="spellEnd"/>
      <w:r>
        <w:t xml:space="preserve">. Wie er auch Paulum den Apostel / der </w:t>
      </w:r>
      <w:proofErr w:type="spellStart"/>
      <w:r>
        <w:t>haefftig</w:t>
      </w:r>
      <w:proofErr w:type="spellEnd"/>
      <w:r>
        <w:t xml:space="preserve"> die Christen verfolget / duldet / damit er zum </w:t>
      </w:r>
      <w:proofErr w:type="spellStart"/>
      <w:r>
        <w:t>ausserwelten</w:t>
      </w:r>
      <w:proofErr w:type="spellEnd"/>
      <w:r>
        <w:t xml:space="preserve"> </w:t>
      </w:r>
      <w:proofErr w:type="spellStart"/>
      <w:r>
        <w:t>werckzeug</w:t>
      </w:r>
      <w:proofErr w:type="spellEnd"/>
      <w:r>
        <w:t xml:space="preserve"> wurde / </w:t>
      </w:r>
      <w:proofErr w:type="spellStart"/>
      <w:r>
        <w:t>Auff</w:t>
      </w:r>
      <w:proofErr w:type="spellEnd"/>
      <w:r>
        <w:t xml:space="preserve"> das </w:t>
      </w:r>
      <w:proofErr w:type="spellStart"/>
      <w:r>
        <w:t>niemandt</w:t>
      </w:r>
      <w:proofErr w:type="spellEnd"/>
      <w:r>
        <w:t xml:space="preserve"> / die weil David von seinem stand gefallen / </w:t>
      </w:r>
      <w:proofErr w:type="spellStart"/>
      <w:r>
        <w:t>stoltziere</w:t>
      </w:r>
      <w:proofErr w:type="spellEnd"/>
      <w:r>
        <w:t xml:space="preserve"> / und vom Fall wider </w:t>
      </w:r>
      <w:proofErr w:type="spellStart"/>
      <w:r>
        <w:t>aufferstehen</w:t>
      </w:r>
      <w:proofErr w:type="spellEnd"/>
      <w:r>
        <w:t xml:space="preserve"> / die weil David widerbracht / </w:t>
      </w:r>
      <w:proofErr w:type="spellStart"/>
      <w:r>
        <w:t>niemandt</w:t>
      </w:r>
      <w:proofErr w:type="spellEnd"/>
      <w:r>
        <w:t xml:space="preserve"> </w:t>
      </w:r>
      <w:proofErr w:type="spellStart"/>
      <w:r>
        <w:t>verzweiffle</w:t>
      </w:r>
      <w:proofErr w:type="spellEnd"/>
      <w:r>
        <w:t xml:space="preserve">. </w:t>
      </w:r>
      <w:proofErr w:type="spellStart"/>
      <w:r>
        <w:t>Weitter</w:t>
      </w:r>
      <w:proofErr w:type="spellEnd"/>
      <w:r>
        <w:t xml:space="preserve"> / wie hoch und </w:t>
      </w:r>
      <w:proofErr w:type="spellStart"/>
      <w:r>
        <w:t>seer</w:t>
      </w:r>
      <w:proofErr w:type="spellEnd"/>
      <w:r>
        <w:t xml:space="preserve"> der </w:t>
      </w:r>
      <w:proofErr w:type="spellStart"/>
      <w:r>
        <w:t>frumm</w:t>
      </w:r>
      <w:proofErr w:type="spellEnd"/>
      <w:r>
        <w:t xml:space="preserve"> Uria sich wegert / und dem </w:t>
      </w:r>
      <w:proofErr w:type="spellStart"/>
      <w:r>
        <w:t>Künig</w:t>
      </w:r>
      <w:proofErr w:type="spellEnd"/>
      <w:r>
        <w:t xml:space="preserve"> teuer </w:t>
      </w:r>
      <w:proofErr w:type="spellStart"/>
      <w:r>
        <w:t>zeüget</w:t>
      </w:r>
      <w:proofErr w:type="spellEnd"/>
      <w:r>
        <w:t xml:space="preserve"> / er </w:t>
      </w:r>
      <w:proofErr w:type="spellStart"/>
      <w:r>
        <w:t>konne</w:t>
      </w:r>
      <w:proofErr w:type="spellEnd"/>
      <w:r>
        <w:t xml:space="preserve"> oder </w:t>
      </w:r>
      <w:proofErr w:type="spellStart"/>
      <w:r>
        <w:t>woelle</w:t>
      </w:r>
      <w:proofErr w:type="spellEnd"/>
      <w:r>
        <w:t xml:space="preserve"> </w:t>
      </w:r>
      <w:proofErr w:type="spellStart"/>
      <w:r>
        <w:t>nit</w:t>
      </w:r>
      <w:proofErr w:type="spellEnd"/>
      <w:r>
        <w:t xml:space="preserve"> zu </w:t>
      </w:r>
      <w:proofErr w:type="spellStart"/>
      <w:r>
        <w:t>hauß</w:t>
      </w:r>
      <w:proofErr w:type="spellEnd"/>
      <w:r>
        <w:t xml:space="preserve">. Ist </w:t>
      </w:r>
      <w:proofErr w:type="spellStart"/>
      <w:r>
        <w:t>dannocht</w:t>
      </w:r>
      <w:proofErr w:type="spellEnd"/>
      <w:r>
        <w:t xml:space="preserve"> David noch </w:t>
      </w:r>
      <w:proofErr w:type="spellStart"/>
      <w:r>
        <w:t>kains</w:t>
      </w:r>
      <w:proofErr w:type="spellEnd"/>
      <w:r>
        <w:t xml:space="preserve"> </w:t>
      </w:r>
      <w:proofErr w:type="spellStart"/>
      <w:r>
        <w:t>wegs</w:t>
      </w:r>
      <w:proofErr w:type="spellEnd"/>
      <w:r>
        <w:t xml:space="preserve"> zufrieden / </w:t>
      </w:r>
      <w:proofErr w:type="spellStart"/>
      <w:r>
        <w:t>laeßt</w:t>
      </w:r>
      <w:proofErr w:type="spellEnd"/>
      <w:r>
        <w:t xml:space="preserve"> sich noch </w:t>
      </w:r>
      <w:proofErr w:type="spellStart"/>
      <w:r>
        <w:t>nit</w:t>
      </w:r>
      <w:proofErr w:type="spellEnd"/>
      <w:r>
        <w:t xml:space="preserve"> abtreiben / dann er </w:t>
      </w:r>
      <w:proofErr w:type="spellStart"/>
      <w:r>
        <w:t>haette</w:t>
      </w:r>
      <w:proofErr w:type="spellEnd"/>
      <w:r>
        <w:t xml:space="preserve"> </w:t>
      </w:r>
      <w:proofErr w:type="spellStart"/>
      <w:r>
        <w:t>ihe</w:t>
      </w:r>
      <w:proofErr w:type="spellEnd"/>
      <w:r>
        <w:t xml:space="preserve"> gern dem Kind </w:t>
      </w:r>
      <w:proofErr w:type="spellStart"/>
      <w:r>
        <w:t>ainen</w:t>
      </w:r>
      <w:proofErr w:type="spellEnd"/>
      <w:r>
        <w:t xml:space="preserve"> </w:t>
      </w:r>
      <w:proofErr w:type="spellStart"/>
      <w:r>
        <w:t>aetty</w:t>
      </w:r>
      <w:proofErr w:type="spellEnd"/>
      <w:r>
        <w:t xml:space="preserve"> gemacht / </w:t>
      </w:r>
      <w:proofErr w:type="spellStart"/>
      <w:r>
        <w:t>darumb</w:t>
      </w:r>
      <w:proofErr w:type="spellEnd"/>
      <w:r>
        <w:t xml:space="preserve"> versucht er sein </w:t>
      </w:r>
      <w:proofErr w:type="spellStart"/>
      <w:r>
        <w:t>hail</w:t>
      </w:r>
      <w:proofErr w:type="spellEnd"/>
      <w:r>
        <w:t xml:space="preserve"> noch weiter / wie der Text sagt. </w:t>
      </w:r>
    </w:p>
    <w:p w14:paraId="7486EA03" w14:textId="77777777" w:rsidR="001B58A6" w:rsidRDefault="001B58A6" w:rsidP="001B58A6">
      <w:pPr>
        <w:pStyle w:val="StandardWeb"/>
      </w:pPr>
      <w:r>
        <w:rPr>
          <w:rStyle w:val="Fett"/>
          <w:rFonts w:eastAsiaTheme="majorEastAsia"/>
        </w:rPr>
        <w:t xml:space="preserve">David sprach zu Uria / So bleib </w:t>
      </w:r>
      <w:proofErr w:type="spellStart"/>
      <w:r>
        <w:rPr>
          <w:rStyle w:val="Fett"/>
          <w:rFonts w:eastAsiaTheme="majorEastAsia"/>
        </w:rPr>
        <w:t>heüt</w:t>
      </w:r>
      <w:proofErr w:type="spellEnd"/>
      <w:r>
        <w:rPr>
          <w:rStyle w:val="Fett"/>
          <w:rFonts w:eastAsiaTheme="majorEastAsia"/>
        </w:rPr>
        <w:t xml:space="preserve"> auch hie / morgen </w:t>
      </w:r>
      <w:proofErr w:type="spellStart"/>
      <w:r>
        <w:rPr>
          <w:rStyle w:val="Fett"/>
          <w:rFonts w:eastAsiaTheme="majorEastAsia"/>
        </w:rPr>
        <w:t>wil</w:t>
      </w:r>
      <w:proofErr w:type="spellEnd"/>
      <w:r>
        <w:rPr>
          <w:rStyle w:val="Fett"/>
          <w:rFonts w:eastAsiaTheme="majorEastAsia"/>
        </w:rPr>
        <w:t xml:space="preserve"> ich dich lassen gehen. Also </w:t>
      </w:r>
      <w:proofErr w:type="spellStart"/>
      <w:r>
        <w:rPr>
          <w:rStyle w:val="Fett"/>
          <w:rFonts w:eastAsiaTheme="majorEastAsia"/>
        </w:rPr>
        <w:t>bleyb</w:t>
      </w:r>
      <w:proofErr w:type="spellEnd"/>
      <w:r>
        <w:rPr>
          <w:rStyle w:val="Fett"/>
          <w:rFonts w:eastAsiaTheme="majorEastAsia"/>
        </w:rPr>
        <w:t xml:space="preserve"> Uria zu Jerusalem des tags / und den andern darzu.</w:t>
      </w:r>
      <w:r>
        <w:t xml:space="preserve"> </w:t>
      </w:r>
    </w:p>
    <w:p w14:paraId="76CC7570" w14:textId="77777777" w:rsidR="001B58A6" w:rsidRDefault="001B58A6" w:rsidP="001B58A6">
      <w:pPr>
        <w:pStyle w:val="StandardWeb"/>
      </w:pPr>
      <w:proofErr w:type="spellStart"/>
      <w:r>
        <w:rPr>
          <w:rStyle w:val="Hervorhebung"/>
        </w:rPr>
        <w:t>Urie</w:t>
      </w:r>
      <w:proofErr w:type="spellEnd"/>
      <w:r>
        <w:rPr>
          <w:rStyle w:val="Hervorhebung"/>
        </w:rPr>
        <w:t xml:space="preserve"> that und </w:t>
      </w:r>
      <w:proofErr w:type="spellStart"/>
      <w:r>
        <w:rPr>
          <w:rStyle w:val="Hervorhebung"/>
        </w:rPr>
        <w:t>haendel</w:t>
      </w:r>
      <w:proofErr w:type="spellEnd"/>
      <w:r>
        <w:rPr>
          <w:rStyle w:val="Hervorhebung"/>
        </w:rPr>
        <w:t xml:space="preserve"> von Gott also verordnet.</w:t>
      </w:r>
      <w:r>
        <w:t xml:space="preserve"> David ist itzt </w:t>
      </w:r>
      <w:proofErr w:type="spellStart"/>
      <w:r>
        <w:t>aengstigt</w:t>
      </w:r>
      <w:proofErr w:type="spellEnd"/>
      <w:r>
        <w:t xml:space="preserve"> / und </w:t>
      </w:r>
      <w:proofErr w:type="spellStart"/>
      <w:r>
        <w:t>bekuemmert</w:t>
      </w:r>
      <w:proofErr w:type="spellEnd"/>
      <w:r>
        <w:t xml:space="preserve"> sich über des Knechts </w:t>
      </w:r>
      <w:proofErr w:type="spellStart"/>
      <w:r>
        <w:t>froemmkait</w:t>
      </w:r>
      <w:proofErr w:type="spellEnd"/>
      <w:r>
        <w:t xml:space="preserve"> / </w:t>
      </w:r>
      <w:proofErr w:type="spellStart"/>
      <w:r>
        <w:t>verlengert</w:t>
      </w:r>
      <w:proofErr w:type="spellEnd"/>
      <w:r>
        <w:t xml:space="preserve"> </w:t>
      </w:r>
      <w:proofErr w:type="spellStart"/>
      <w:r>
        <w:t>unnd</w:t>
      </w:r>
      <w:proofErr w:type="spellEnd"/>
      <w:r>
        <w:t xml:space="preserve"> erstreckt die zeit / das er mit dem </w:t>
      </w:r>
      <w:proofErr w:type="spellStart"/>
      <w:r>
        <w:t>verzug</w:t>
      </w:r>
      <w:proofErr w:type="spellEnd"/>
      <w:r>
        <w:t xml:space="preserve"> </w:t>
      </w:r>
      <w:proofErr w:type="spellStart"/>
      <w:r>
        <w:t>außmatte</w:t>
      </w:r>
      <w:proofErr w:type="spellEnd"/>
      <w:r>
        <w:t xml:space="preserve"> / die </w:t>
      </w:r>
      <w:proofErr w:type="spellStart"/>
      <w:r>
        <w:t>keüschait</w:t>
      </w:r>
      <w:proofErr w:type="spellEnd"/>
      <w:r>
        <w:t xml:space="preserve"> </w:t>
      </w:r>
      <w:proofErr w:type="spellStart"/>
      <w:r>
        <w:t>Urie</w:t>
      </w:r>
      <w:proofErr w:type="spellEnd"/>
      <w:r>
        <w:t xml:space="preserve"> / indem er </w:t>
      </w:r>
      <w:proofErr w:type="spellStart"/>
      <w:r>
        <w:t>jn</w:t>
      </w:r>
      <w:proofErr w:type="spellEnd"/>
      <w:r>
        <w:t xml:space="preserve"> </w:t>
      </w:r>
      <w:proofErr w:type="spellStart"/>
      <w:r>
        <w:t>daheimen</w:t>
      </w:r>
      <w:proofErr w:type="spellEnd"/>
      <w:r>
        <w:t xml:space="preserve"> / biß an dritten tag </w:t>
      </w:r>
      <w:proofErr w:type="spellStart"/>
      <w:r>
        <w:t>auffenthalt</w:t>
      </w:r>
      <w:proofErr w:type="spellEnd"/>
      <w:r>
        <w:t xml:space="preserve"> / damit sein </w:t>
      </w:r>
      <w:proofErr w:type="spellStart"/>
      <w:r>
        <w:t>starck</w:t>
      </w:r>
      <w:proofErr w:type="spellEnd"/>
      <w:r>
        <w:t xml:space="preserve"> </w:t>
      </w:r>
      <w:proofErr w:type="spellStart"/>
      <w:r>
        <w:t>hertz</w:t>
      </w:r>
      <w:proofErr w:type="spellEnd"/>
      <w:r>
        <w:t xml:space="preserve"> und </w:t>
      </w:r>
      <w:proofErr w:type="spellStart"/>
      <w:r>
        <w:t>gemuet</w:t>
      </w:r>
      <w:proofErr w:type="spellEnd"/>
      <w:r>
        <w:t xml:space="preserve"> / gebrochen und überwunden werde / aus </w:t>
      </w:r>
      <w:proofErr w:type="spellStart"/>
      <w:r>
        <w:t>begirlichait</w:t>
      </w:r>
      <w:proofErr w:type="spellEnd"/>
      <w:r>
        <w:t xml:space="preserve"> und lust / zu seinem </w:t>
      </w:r>
      <w:proofErr w:type="spellStart"/>
      <w:r>
        <w:t>weib</w:t>
      </w:r>
      <w:proofErr w:type="spellEnd"/>
      <w:r>
        <w:t xml:space="preserve">. Wir sollen aber hie </w:t>
      </w:r>
      <w:proofErr w:type="spellStart"/>
      <w:r>
        <w:t>mercken</w:t>
      </w:r>
      <w:proofErr w:type="spellEnd"/>
      <w:r>
        <w:t xml:space="preserve"> und lernen / das zur zeit des </w:t>
      </w:r>
      <w:proofErr w:type="spellStart"/>
      <w:r>
        <w:t>kriegs</w:t>
      </w:r>
      <w:proofErr w:type="spellEnd"/>
      <w:r>
        <w:t xml:space="preserve"> / die </w:t>
      </w:r>
      <w:proofErr w:type="spellStart"/>
      <w:r>
        <w:t>Gotsaeligen</w:t>
      </w:r>
      <w:proofErr w:type="spellEnd"/>
      <w:r>
        <w:t xml:space="preserve"> </w:t>
      </w:r>
      <w:proofErr w:type="spellStart"/>
      <w:r>
        <w:t>frummen</w:t>
      </w:r>
      <w:proofErr w:type="spellEnd"/>
      <w:r>
        <w:t xml:space="preserve"> Menschen sich sollen </w:t>
      </w:r>
      <w:proofErr w:type="spellStart"/>
      <w:r>
        <w:t>nidern</w:t>
      </w:r>
      <w:proofErr w:type="spellEnd"/>
      <w:r>
        <w:t xml:space="preserve"> und </w:t>
      </w:r>
      <w:proofErr w:type="spellStart"/>
      <w:r>
        <w:t>demuettigen</w:t>
      </w:r>
      <w:proofErr w:type="spellEnd"/>
      <w:r>
        <w:t xml:space="preserve"> / mit Wachen / Fasten / </w:t>
      </w:r>
      <w:proofErr w:type="spellStart"/>
      <w:r>
        <w:t>Lautterkait</w:t>
      </w:r>
      <w:proofErr w:type="spellEnd"/>
      <w:r>
        <w:t xml:space="preserve"> / Betten etc. deren sieg und </w:t>
      </w:r>
      <w:proofErr w:type="spellStart"/>
      <w:r>
        <w:t>hail</w:t>
      </w:r>
      <w:proofErr w:type="spellEnd"/>
      <w:r>
        <w:t xml:space="preserve"> allein vom Herrn ist / der dann zumal mit </w:t>
      </w:r>
      <w:proofErr w:type="spellStart"/>
      <w:r>
        <w:t>brinnendem</w:t>
      </w:r>
      <w:proofErr w:type="spellEnd"/>
      <w:r>
        <w:t xml:space="preserve"> gebet / </w:t>
      </w:r>
      <w:proofErr w:type="spellStart"/>
      <w:r>
        <w:t>sol</w:t>
      </w:r>
      <w:proofErr w:type="spellEnd"/>
      <w:r>
        <w:t xml:space="preserve"> </w:t>
      </w:r>
      <w:proofErr w:type="spellStart"/>
      <w:r>
        <w:t>angeruefft</w:t>
      </w:r>
      <w:proofErr w:type="spellEnd"/>
      <w:r>
        <w:t xml:space="preserve"> werden. Welche auch </w:t>
      </w:r>
      <w:proofErr w:type="spellStart"/>
      <w:r>
        <w:t>nit</w:t>
      </w:r>
      <w:proofErr w:type="spellEnd"/>
      <w:r>
        <w:t xml:space="preserve"> kriegen / sie </w:t>
      </w:r>
      <w:proofErr w:type="spellStart"/>
      <w:r>
        <w:t>muessen</w:t>
      </w:r>
      <w:proofErr w:type="spellEnd"/>
      <w:r>
        <w:t xml:space="preserve"> es dann thun / </w:t>
      </w:r>
      <w:proofErr w:type="spellStart"/>
      <w:r>
        <w:t>unnd</w:t>
      </w:r>
      <w:proofErr w:type="spellEnd"/>
      <w:r>
        <w:t xml:space="preserve"> </w:t>
      </w:r>
      <w:proofErr w:type="spellStart"/>
      <w:r>
        <w:t>umb</w:t>
      </w:r>
      <w:proofErr w:type="spellEnd"/>
      <w:r>
        <w:t xml:space="preserve"> grosser </w:t>
      </w:r>
      <w:proofErr w:type="spellStart"/>
      <w:r>
        <w:t>billichen</w:t>
      </w:r>
      <w:proofErr w:type="spellEnd"/>
      <w:r>
        <w:t xml:space="preserve"> </w:t>
      </w:r>
      <w:proofErr w:type="spellStart"/>
      <w:r>
        <w:t>ursach</w:t>
      </w:r>
      <w:proofErr w:type="spellEnd"/>
      <w:r>
        <w:t xml:space="preserve"> willen / </w:t>
      </w:r>
      <w:proofErr w:type="spellStart"/>
      <w:r>
        <w:t>umb</w:t>
      </w:r>
      <w:proofErr w:type="spellEnd"/>
      <w:r>
        <w:t xml:space="preserve"> und für welche sie tun sein / von dem Herrn sieg </w:t>
      </w:r>
      <w:proofErr w:type="spellStart"/>
      <w:r>
        <w:t>unnd</w:t>
      </w:r>
      <w:proofErr w:type="spellEnd"/>
      <w:r>
        <w:t xml:space="preserve"> Triumph zu </w:t>
      </w:r>
      <w:proofErr w:type="spellStart"/>
      <w:r>
        <w:t>begeren</w:t>
      </w:r>
      <w:proofErr w:type="spellEnd"/>
      <w:r>
        <w:t xml:space="preserve"> / oder </w:t>
      </w:r>
      <w:proofErr w:type="spellStart"/>
      <w:r>
        <w:t>zuhaischen</w:t>
      </w:r>
      <w:proofErr w:type="spellEnd"/>
      <w:r>
        <w:t xml:space="preserve">. </w:t>
      </w:r>
    </w:p>
    <w:p w14:paraId="1CC24FBD" w14:textId="77777777" w:rsidR="001B58A6" w:rsidRDefault="001B58A6" w:rsidP="001B58A6">
      <w:pPr>
        <w:pStyle w:val="StandardWeb"/>
      </w:pPr>
      <w:r>
        <w:t xml:space="preserve">Da nun David mit dem </w:t>
      </w:r>
      <w:proofErr w:type="spellStart"/>
      <w:r>
        <w:t>verzug</w:t>
      </w:r>
      <w:proofErr w:type="spellEnd"/>
      <w:r>
        <w:t xml:space="preserve"> auch nichts </w:t>
      </w:r>
      <w:proofErr w:type="spellStart"/>
      <w:r>
        <w:t>außrichtet</w:t>
      </w:r>
      <w:proofErr w:type="spellEnd"/>
      <w:r>
        <w:t xml:space="preserve"> / des er sich doch wenig </w:t>
      </w:r>
      <w:proofErr w:type="spellStart"/>
      <w:r>
        <w:t>versahe</w:t>
      </w:r>
      <w:proofErr w:type="spellEnd"/>
      <w:r>
        <w:t xml:space="preserve"> / </w:t>
      </w:r>
      <w:proofErr w:type="spellStart"/>
      <w:r>
        <w:t>vermaint</w:t>
      </w:r>
      <w:proofErr w:type="spellEnd"/>
      <w:r>
        <w:t xml:space="preserve"> </w:t>
      </w:r>
      <w:proofErr w:type="spellStart"/>
      <w:r>
        <w:t>ihe</w:t>
      </w:r>
      <w:proofErr w:type="spellEnd"/>
      <w:r>
        <w:t xml:space="preserve"> der </w:t>
      </w:r>
      <w:proofErr w:type="spellStart"/>
      <w:r>
        <w:t>verzug</w:t>
      </w:r>
      <w:proofErr w:type="spellEnd"/>
      <w:r>
        <w:t xml:space="preserve"> </w:t>
      </w:r>
      <w:proofErr w:type="spellStart"/>
      <w:r>
        <w:t>solte</w:t>
      </w:r>
      <w:proofErr w:type="spellEnd"/>
      <w:r>
        <w:t xml:space="preserve"> </w:t>
      </w:r>
      <w:proofErr w:type="spellStart"/>
      <w:r>
        <w:t>geursacht</w:t>
      </w:r>
      <w:proofErr w:type="spellEnd"/>
      <w:r>
        <w:t xml:space="preserve"> haben / den </w:t>
      </w:r>
      <w:proofErr w:type="spellStart"/>
      <w:r>
        <w:t>Uriam</w:t>
      </w:r>
      <w:proofErr w:type="spellEnd"/>
      <w:r>
        <w:t xml:space="preserve"> zur </w:t>
      </w:r>
      <w:proofErr w:type="spellStart"/>
      <w:r>
        <w:t>beiwonung</w:t>
      </w:r>
      <w:proofErr w:type="spellEnd"/>
      <w:r>
        <w:t xml:space="preserve"> / </w:t>
      </w:r>
      <w:proofErr w:type="spellStart"/>
      <w:r>
        <w:t>Beiwonung</w:t>
      </w:r>
      <w:proofErr w:type="spellEnd"/>
      <w:r>
        <w:t xml:space="preserve"> </w:t>
      </w:r>
      <w:proofErr w:type="spellStart"/>
      <w:r>
        <w:t>solt</w:t>
      </w:r>
      <w:proofErr w:type="spellEnd"/>
      <w:r>
        <w:t xml:space="preserve"> aber etwas </w:t>
      </w:r>
      <w:proofErr w:type="spellStart"/>
      <w:r>
        <w:t>geschaffet</w:t>
      </w:r>
      <w:proofErr w:type="spellEnd"/>
      <w:r>
        <w:t xml:space="preserve"> haben. Weil er aber </w:t>
      </w:r>
      <w:proofErr w:type="spellStart"/>
      <w:r>
        <w:t>sihet</w:t>
      </w:r>
      <w:proofErr w:type="spellEnd"/>
      <w:r>
        <w:t xml:space="preserve"> / das es </w:t>
      </w:r>
      <w:proofErr w:type="spellStart"/>
      <w:r>
        <w:t>jm</w:t>
      </w:r>
      <w:proofErr w:type="spellEnd"/>
      <w:r>
        <w:t xml:space="preserve"> auch hierinnen </w:t>
      </w:r>
      <w:proofErr w:type="spellStart"/>
      <w:r>
        <w:t>faelet</w:t>
      </w:r>
      <w:proofErr w:type="spellEnd"/>
      <w:r>
        <w:t xml:space="preserve"> / </w:t>
      </w:r>
      <w:proofErr w:type="spellStart"/>
      <w:r>
        <w:t>greiffet</w:t>
      </w:r>
      <w:proofErr w:type="spellEnd"/>
      <w:r>
        <w:t xml:space="preserve"> er zu </w:t>
      </w:r>
      <w:proofErr w:type="spellStart"/>
      <w:r>
        <w:t>ainer</w:t>
      </w:r>
      <w:proofErr w:type="spellEnd"/>
      <w:r>
        <w:t xml:space="preserve"> andern wehr / </w:t>
      </w:r>
      <w:proofErr w:type="spellStart"/>
      <w:r>
        <w:t>naemlich</w:t>
      </w:r>
      <w:proofErr w:type="spellEnd"/>
      <w:r>
        <w:t xml:space="preserve"> zum wein / zu dem dritten </w:t>
      </w:r>
      <w:proofErr w:type="spellStart"/>
      <w:r>
        <w:t>starcken</w:t>
      </w:r>
      <w:proofErr w:type="spellEnd"/>
      <w:r>
        <w:t xml:space="preserve"> ding / ob er doch </w:t>
      </w:r>
      <w:proofErr w:type="spellStart"/>
      <w:r>
        <w:t>Uriam</w:t>
      </w:r>
      <w:proofErr w:type="spellEnd"/>
      <w:r>
        <w:t xml:space="preserve"> hie mit schlagen und überkommen </w:t>
      </w:r>
      <w:proofErr w:type="spellStart"/>
      <w:r>
        <w:t>moechte</w:t>
      </w:r>
      <w:proofErr w:type="spellEnd"/>
      <w:r>
        <w:t xml:space="preserve">. Dann also </w:t>
      </w:r>
      <w:proofErr w:type="spellStart"/>
      <w:r>
        <w:t>volget</w:t>
      </w:r>
      <w:proofErr w:type="spellEnd"/>
      <w:r>
        <w:t xml:space="preserve"> im Text. </w:t>
      </w:r>
    </w:p>
    <w:p w14:paraId="6579B77C" w14:textId="77777777" w:rsidR="001B58A6" w:rsidRDefault="001B58A6" w:rsidP="001B58A6">
      <w:pPr>
        <w:pStyle w:val="StandardWeb"/>
      </w:pPr>
      <w:r>
        <w:rPr>
          <w:rStyle w:val="Fett"/>
          <w:rFonts w:eastAsiaTheme="majorEastAsia"/>
        </w:rPr>
        <w:t xml:space="preserve">Und David lud </w:t>
      </w:r>
      <w:proofErr w:type="spellStart"/>
      <w:r>
        <w:rPr>
          <w:rStyle w:val="Fett"/>
          <w:rFonts w:eastAsiaTheme="majorEastAsia"/>
        </w:rPr>
        <w:t>jn</w:t>
      </w:r>
      <w:proofErr w:type="spellEnd"/>
      <w:r>
        <w:rPr>
          <w:rStyle w:val="Fett"/>
          <w:rFonts w:eastAsiaTheme="majorEastAsia"/>
        </w:rPr>
        <w:t xml:space="preserve"> / das er vor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aeßs</w:t>
      </w:r>
      <w:proofErr w:type="spellEnd"/>
      <w:r>
        <w:rPr>
          <w:rStyle w:val="Fett"/>
          <w:rFonts w:eastAsiaTheme="majorEastAsia"/>
        </w:rPr>
        <w:t xml:space="preserve"> und </w:t>
      </w:r>
      <w:proofErr w:type="spellStart"/>
      <w:r>
        <w:rPr>
          <w:rStyle w:val="Fett"/>
          <w:rFonts w:eastAsiaTheme="majorEastAsia"/>
        </w:rPr>
        <w:t>traenck</w:t>
      </w:r>
      <w:proofErr w:type="spellEnd"/>
      <w:r>
        <w:rPr>
          <w:rStyle w:val="Fett"/>
          <w:rFonts w:eastAsiaTheme="majorEastAsia"/>
        </w:rPr>
        <w:t xml:space="preserve"> / und machet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truncken</w:t>
      </w:r>
      <w:proofErr w:type="spellEnd"/>
      <w:r>
        <w:rPr>
          <w:rStyle w:val="Fett"/>
          <w:rFonts w:eastAsiaTheme="majorEastAsia"/>
        </w:rPr>
        <w:t>.</w:t>
      </w:r>
      <w:r>
        <w:t xml:space="preserve"> </w:t>
      </w:r>
    </w:p>
    <w:p w14:paraId="0981083C" w14:textId="77777777" w:rsidR="001B58A6" w:rsidRDefault="001B58A6" w:rsidP="001B58A6">
      <w:pPr>
        <w:pStyle w:val="StandardWeb"/>
      </w:pPr>
      <w:r>
        <w:rPr>
          <w:rStyle w:val="Hervorhebung"/>
        </w:rPr>
        <w:t xml:space="preserve">David machet </w:t>
      </w:r>
      <w:proofErr w:type="spellStart"/>
      <w:r>
        <w:rPr>
          <w:rStyle w:val="Hervorhebung"/>
        </w:rPr>
        <w:t>Urisam</w:t>
      </w:r>
      <w:proofErr w:type="spellEnd"/>
      <w:r>
        <w:rPr>
          <w:rStyle w:val="Hervorhebung"/>
        </w:rPr>
        <w:t xml:space="preserve"> </w:t>
      </w:r>
      <w:proofErr w:type="spellStart"/>
      <w:r>
        <w:rPr>
          <w:rStyle w:val="Hervorhebung"/>
        </w:rPr>
        <w:t>truncken</w:t>
      </w:r>
      <w:proofErr w:type="spellEnd"/>
      <w:r>
        <w:rPr>
          <w:rStyle w:val="Hervorhebung"/>
        </w:rPr>
        <w:t>.</w:t>
      </w:r>
      <w:r>
        <w:t xml:space="preserve"> </w:t>
      </w:r>
      <w:proofErr w:type="spellStart"/>
      <w:r>
        <w:t>Wolan</w:t>
      </w:r>
      <w:proofErr w:type="spellEnd"/>
      <w:r>
        <w:t xml:space="preserve"> / es ist David </w:t>
      </w:r>
      <w:proofErr w:type="spellStart"/>
      <w:r>
        <w:t>bißher</w:t>
      </w:r>
      <w:proofErr w:type="spellEnd"/>
      <w:r>
        <w:t xml:space="preserve"> sein fürnehmen </w:t>
      </w:r>
      <w:proofErr w:type="spellStart"/>
      <w:r>
        <w:t>nit</w:t>
      </w:r>
      <w:proofErr w:type="spellEnd"/>
      <w:r>
        <w:t xml:space="preserve"> von </w:t>
      </w:r>
      <w:proofErr w:type="spellStart"/>
      <w:r>
        <w:t>stadt</w:t>
      </w:r>
      <w:proofErr w:type="spellEnd"/>
      <w:r>
        <w:t xml:space="preserve"> gangen wie er es angeschlagen </w:t>
      </w:r>
      <w:proofErr w:type="spellStart"/>
      <w:r>
        <w:t>hatt</w:t>
      </w:r>
      <w:proofErr w:type="spellEnd"/>
      <w:r>
        <w:t xml:space="preserve"> / </w:t>
      </w:r>
      <w:proofErr w:type="spellStart"/>
      <w:r>
        <w:t>darumb</w:t>
      </w:r>
      <w:proofErr w:type="spellEnd"/>
      <w:r>
        <w:t xml:space="preserve"> versucht er zum dritten noch eins / ob </w:t>
      </w:r>
      <w:proofErr w:type="spellStart"/>
      <w:r>
        <w:t>jm</w:t>
      </w:r>
      <w:proofErr w:type="spellEnd"/>
      <w:r>
        <w:t xml:space="preserve"> </w:t>
      </w:r>
      <w:proofErr w:type="spellStart"/>
      <w:r>
        <w:t>villeicht</w:t>
      </w:r>
      <w:proofErr w:type="spellEnd"/>
      <w:r>
        <w:t xml:space="preserve"> hierinnen gelingen </w:t>
      </w:r>
      <w:proofErr w:type="spellStart"/>
      <w:r>
        <w:t>wolte</w:t>
      </w:r>
      <w:proofErr w:type="spellEnd"/>
      <w:r>
        <w:t xml:space="preserve"> / </w:t>
      </w:r>
      <w:proofErr w:type="spellStart"/>
      <w:r>
        <w:t>Naemlich</w:t>
      </w:r>
      <w:proofErr w:type="spellEnd"/>
      <w:r>
        <w:t xml:space="preserve"> / das er </w:t>
      </w:r>
      <w:proofErr w:type="spellStart"/>
      <w:r>
        <w:t>ain</w:t>
      </w:r>
      <w:proofErr w:type="spellEnd"/>
      <w:r>
        <w:t xml:space="preserve"> </w:t>
      </w:r>
      <w:proofErr w:type="spellStart"/>
      <w:r>
        <w:t>geloch</w:t>
      </w:r>
      <w:proofErr w:type="spellEnd"/>
      <w:r>
        <w:t xml:space="preserve"> zurichtet / dazu er </w:t>
      </w:r>
      <w:proofErr w:type="spellStart"/>
      <w:r>
        <w:t>Uriam</w:t>
      </w:r>
      <w:proofErr w:type="spellEnd"/>
      <w:r>
        <w:t xml:space="preserve"> </w:t>
      </w:r>
      <w:proofErr w:type="spellStart"/>
      <w:r>
        <w:t>berufft</w:t>
      </w:r>
      <w:proofErr w:type="spellEnd"/>
      <w:r>
        <w:t xml:space="preserve"> / das er </w:t>
      </w:r>
      <w:proofErr w:type="spellStart"/>
      <w:r>
        <w:t>jn</w:t>
      </w:r>
      <w:proofErr w:type="spellEnd"/>
      <w:r>
        <w:t xml:space="preserve"> mit </w:t>
      </w:r>
      <w:proofErr w:type="spellStart"/>
      <w:r>
        <w:t>fuellerei</w:t>
      </w:r>
      <w:proofErr w:type="spellEnd"/>
      <w:r>
        <w:t xml:space="preserve"> </w:t>
      </w:r>
      <w:proofErr w:type="spellStart"/>
      <w:r>
        <w:t>unnd</w:t>
      </w:r>
      <w:proofErr w:type="spellEnd"/>
      <w:r>
        <w:t xml:space="preserve"> </w:t>
      </w:r>
      <w:proofErr w:type="spellStart"/>
      <w:r>
        <w:t>trunckenhait</w:t>
      </w:r>
      <w:proofErr w:type="spellEnd"/>
      <w:r>
        <w:t xml:space="preserve"> </w:t>
      </w:r>
      <w:proofErr w:type="spellStart"/>
      <w:r>
        <w:t>hindergang</w:t>
      </w:r>
      <w:proofErr w:type="spellEnd"/>
      <w:r>
        <w:t xml:space="preserve"> / sein </w:t>
      </w:r>
      <w:proofErr w:type="spellStart"/>
      <w:r>
        <w:t>fürnemen</w:t>
      </w:r>
      <w:proofErr w:type="spellEnd"/>
      <w:r>
        <w:t xml:space="preserve"> damit </w:t>
      </w:r>
      <w:proofErr w:type="spellStart"/>
      <w:r>
        <w:t>zuwegen</w:t>
      </w:r>
      <w:proofErr w:type="spellEnd"/>
      <w:r>
        <w:t xml:space="preserve"> zubringen / dann der Text spricht / Er macht </w:t>
      </w:r>
      <w:proofErr w:type="spellStart"/>
      <w:r>
        <w:t>jn</w:t>
      </w:r>
      <w:proofErr w:type="spellEnd"/>
      <w:r>
        <w:t xml:space="preserve"> </w:t>
      </w:r>
      <w:proofErr w:type="spellStart"/>
      <w:r>
        <w:t>truncken</w:t>
      </w:r>
      <w:proofErr w:type="spellEnd"/>
      <w:r>
        <w:t xml:space="preserve"> / </w:t>
      </w:r>
      <w:proofErr w:type="spellStart"/>
      <w:r>
        <w:t>darumb</w:t>
      </w:r>
      <w:proofErr w:type="spellEnd"/>
      <w:r>
        <w:t xml:space="preserve"> ist das das </w:t>
      </w:r>
      <w:proofErr w:type="spellStart"/>
      <w:r>
        <w:t>drit</w:t>
      </w:r>
      <w:proofErr w:type="spellEnd"/>
      <w:r>
        <w:t xml:space="preserve"> </w:t>
      </w:r>
      <w:proofErr w:type="spellStart"/>
      <w:r>
        <w:t>stueck</w:t>
      </w:r>
      <w:proofErr w:type="spellEnd"/>
      <w:r>
        <w:t xml:space="preserve"> und mittel / </w:t>
      </w:r>
      <w:proofErr w:type="spellStart"/>
      <w:r>
        <w:t>naemlich</w:t>
      </w:r>
      <w:proofErr w:type="spellEnd"/>
      <w:r>
        <w:t xml:space="preserve"> / der Wein / damit er verhoffet / dem Uria den falschen erben </w:t>
      </w:r>
      <w:proofErr w:type="spellStart"/>
      <w:r>
        <w:t>underschieben</w:t>
      </w:r>
      <w:proofErr w:type="spellEnd"/>
      <w:r>
        <w:t xml:space="preserve"> / Dann man </w:t>
      </w:r>
      <w:proofErr w:type="spellStart"/>
      <w:r>
        <w:t>weyß</w:t>
      </w:r>
      <w:proofErr w:type="spellEnd"/>
      <w:r>
        <w:t xml:space="preserve"> </w:t>
      </w:r>
      <w:proofErr w:type="spellStart"/>
      <w:r>
        <w:t>ihe</w:t>
      </w:r>
      <w:proofErr w:type="spellEnd"/>
      <w:r>
        <w:t xml:space="preserve"> </w:t>
      </w:r>
      <w:proofErr w:type="spellStart"/>
      <w:r>
        <w:t>wol</w:t>
      </w:r>
      <w:proofErr w:type="spellEnd"/>
      <w:r>
        <w:t xml:space="preserve"> / was </w:t>
      </w:r>
      <w:proofErr w:type="spellStart"/>
      <w:r>
        <w:t>ain</w:t>
      </w:r>
      <w:proofErr w:type="spellEnd"/>
      <w:r>
        <w:t xml:space="preserve"> </w:t>
      </w:r>
      <w:proofErr w:type="spellStart"/>
      <w:r>
        <w:t>truncken</w:t>
      </w:r>
      <w:proofErr w:type="spellEnd"/>
      <w:r>
        <w:t xml:space="preserve"> man von wein thut / dann der wein ist trefflich </w:t>
      </w:r>
      <w:proofErr w:type="spellStart"/>
      <w:r>
        <w:t>starck</w:t>
      </w:r>
      <w:proofErr w:type="spellEnd"/>
      <w:r>
        <w:t xml:space="preserve"> und </w:t>
      </w:r>
      <w:proofErr w:type="spellStart"/>
      <w:r>
        <w:t>überwaeltiget</w:t>
      </w:r>
      <w:proofErr w:type="spellEnd"/>
      <w:r>
        <w:t xml:space="preserve"> / alle die </w:t>
      </w:r>
      <w:proofErr w:type="spellStart"/>
      <w:r>
        <w:t>jn</w:t>
      </w:r>
      <w:proofErr w:type="spellEnd"/>
      <w:r>
        <w:t xml:space="preserve"> </w:t>
      </w:r>
      <w:proofErr w:type="spellStart"/>
      <w:r>
        <w:t>trincken</w:t>
      </w:r>
      <w:proofErr w:type="spellEnd"/>
      <w:r>
        <w:t xml:space="preserve"> / er </w:t>
      </w:r>
      <w:proofErr w:type="spellStart"/>
      <w:r>
        <w:t>verfuert</w:t>
      </w:r>
      <w:proofErr w:type="spellEnd"/>
      <w:r>
        <w:t xml:space="preserve"> das </w:t>
      </w:r>
      <w:proofErr w:type="spellStart"/>
      <w:r>
        <w:t>gemuet</w:t>
      </w:r>
      <w:proofErr w:type="spellEnd"/>
      <w:r>
        <w:t xml:space="preserve"> / und macht das der arm und </w:t>
      </w:r>
      <w:proofErr w:type="spellStart"/>
      <w:r>
        <w:t>Künig</w:t>
      </w:r>
      <w:proofErr w:type="spellEnd"/>
      <w:r>
        <w:t xml:space="preserve"> </w:t>
      </w:r>
      <w:proofErr w:type="spellStart"/>
      <w:r>
        <w:t>thoricht</w:t>
      </w:r>
      <w:proofErr w:type="spellEnd"/>
      <w:r>
        <w:t xml:space="preserve"> und </w:t>
      </w:r>
      <w:proofErr w:type="spellStart"/>
      <w:r>
        <w:t>ueppig</w:t>
      </w:r>
      <w:proofErr w:type="spellEnd"/>
      <w:r>
        <w:t xml:space="preserve"> werden. Also thut er auch mit dem </w:t>
      </w:r>
      <w:proofErr w:type="spellStart"/>
      <w:r>
        <w:t>aigen</w:t>
      </w:r>
      <w:proofErr w:type="spellEnd"/>
      <w:r>
        <w:t xml:space="preserve"> man / und mit den freien / mit dem armen und reichen / er </w:t>
      </w:r>
      <w:proofErr w:type="spellStart"/>
      <w:r>
        <w:t>nimpt</w:t>
      </w:r>
      <w:proofErr w:type="spellEnd"/>
      <w:r>
        <w:t xml:space="preserve"> </w:t>
      </w:r>
      <w:proofErr w:type="spellStart"/>
      <w:r>
        <w:t>jnen</w:t>
      </w:r>
      <w:proofErr w:type="spellEnd"/>
      <w:r>
        <w:t xml:space="preserve"> allen </w:t>
      </w:r>
      <w:proofErr w:type="spellStart"/>
      <w:r>
        <w:t>vestandt</w:t>
      </w:r>
      <w:proofErr w:type="spellEnd"/>
      <w:r>
        <w:t xml:space="preserve"> / und macht sie </w:t>
      </w:r>
      <w:proofErr w:type="spellStart"/>
      <w:r>
        <w:t>sorgloß</w:t>
      </w:r>
      <w:proofErr w:type="spellEnd"/>
      <w:r>
        <w:t xml:space="preserve"> </w:t>
      </w:r>
      <w:proofErr w:type="spellStart"/>
      <w:r>
        <w:t>unnd</w:t>
      </w:r>
      <w:proofErr w:type="spellEnd"/>
      <w:r>
        <w:t xml:space="preserve"> </w:t>
      </w:r>
      <w:proofErr w:type="spellStart"/>
      <w:r>
        <w:t>froelich</w:t>
      </w:r>
      <w:proofErr w:type="spellEnd"/>
      <w:r>
        <w:t xml:space="preserve"> / das </w:t>
      </w:r>
      <w:proofErr w:type="spellStart"/>
      <w:r>
        <w:t>jrer</w:t>
      </w:r>
      <w:proofErr w:type="spellEnd"/>
      <w:r>
        <w:t xml:space="preserve"> </w:t>
      </w:r>
      <w:proofErr w:type="spellStart"/>
      <w:r>
        <w:t>kainer</w:t>
      </w:r>
      <w:proofErr w:type="spellEnd"/>
      <w:r>
        <w:t xml:space="preserve"> weder </w:t>
      </w:r>
      <w:proofErr w:type="spellStart"/>
      <w:r>
        <w:t>antrawren</w:t>
      </w:r>
      <w:proofErr w:type="spellEnd"/>
      <w:r>
        <w:t xml:space="preserve"> / noch an sein </w:t>
      </w:r>
      <w:proofErr w:type="spellStart"/>
      <w:r>
        <w:t>schuldt</w:t>
      </w:r>
      <w:proofErr w:type="spellEnd"/>
      <w:r>
        <w:t xml:space="preserve"> und </w:t>
      </w:r>
      <w:proofErr w:type="spellStart"/>
      <w:r>
        <w:t>pflicht</w:t>
      </w:r>
      <w:proofErr w:type="spellEnd"/>
      <w:r>
        <w:t xml:space="preserve"> </w:t>
      </w:r>
      <w:proofErr w:type="spellStart"/>
      <w:r>
        <w:t>gedenckt</w:t>
      </w:r>
      <w:proofErr w:type="spellEnd"/>
      <w:r>
        <w:t xml:space="preserve">. Er macht auch das der </w:t>
      </w:r>
      <w:proofErr w:type="spellStart"/>
      <w:r>
        <w:t>mensch</w:t>
      </w:r>
      <w:proofErr w:type="spellEnd"/>
      <w:r>
        <w:t xml:space="preserve"> </w:t>
      </w:r>
      <w:proofErr w:type="spellStart"/>
      <w:r>
        <w:t>vermaint</w:t>
      </w:r>
      <w:proofErr w:type="spellEnd"/>
      <w:r>
        <w:t xml:space="preserve"> / was er für sich </w:t>
      </w:r>
      <w:proofErr w:type="spellStart"/>
      <w:r>
        <w:t>neme</w:t>
      </w:r>
      <w:proofErr w:type="spellEnd"/>
      <w:r>
        <w:t xml:space="preserve"> / das sei </w:t>
      </w:r>
      <w:proofErr w:type="spellStart"/>
      <w:r>
        <w:t>eerlich</w:t>
      </w:r>
      <w:proofErr w:type="spellEnd"/>
      <w:r>
        <w:t xml:space="preserve"> und recht / das sind die </w:t>
      </w:r>
      <w:proofErr w:type="spellStart"/>
      <w:r>
        <w:t>ursachen</w:t>
      </w:r>
      <w:proofErr w:type="spellEnd"/>
      <w:r>
        <w:t xml:space="preserve"> </w:t>
      </w:r>
      <w:proofErr w:type="spellStart"/>
      <w:r>
        <w:t>darumb</w:t>
      </w:r>
      <w:proofErr w:type="spellEnd"/>
      <w:r>
        <w:t xml:space="preserve"> David </w:t>
      </w:r>
      <w:proofErr w:type="spellStart"/>
      <w:r>
        <w:t>jn</w:t>
      </w:r>
      <w:proofErr w:type="spellEnd"/>
      <w:r>
        <w:t xml:space="preserve"> </w:t>
      </w:r>
      <w:proofErr w:type="spellStart"/>
      <w:r>
        <w:t>truncken</w:t>
      </w:r>
      <w:proofErr w:type="spellEnd"/>
      <w:r>
        <w:t xml:space="preserve"> machet / dazu er on </w:t>
      </w:r>
      <w:proofErr w:type="spellStart"/>
      <w:r>
        <w:t>zweiffel</w:t>
      </w:r>
      <w:proofErr w:type="spellEnd"/>
      <w:r>
        <w:t xml:space="preserve"> / (wie </w:t>
      </w:r>
      <w:proofErr w:type="spellStart"/>
      <w:r>
        <w:t>wol</w:t>
      </w:r>
      <w:proofErr w:type="spellEnd"/>
      <w:r>
        <w:t xml:space="preserve"> zu </w:t>
      </w:r>
      <w:proofErr w:type="spellStart"/>
      <w:r>
        <w:t>vermutten</w:t>
      </w:r>
      <w:proofErr w:type="spellEnd"/>
      <w:r>
        <w:t xml:space="preserve">) anderer guten gesellen sich gebrauch / die er dem Uria zulieb / das sie </w:t>
      </w:r>
      <w:proofErr w:type="spellStart"/>
      <w:r>
        <w:t>ain</w:t>
      </w:r>
      <w:proofErr w:type="spellEnd"/>
      <w:r>
        <w:t xml:space="preserve"> guts / </w:t>
      </w:r>
      <w:proofErr w:type="spellStart"/>
      <w:r>
        <w:t>vols</w:t>
      </w:r>
      <w:proofErr w:type="spellEnd"/>
      <w:r>
        <w:t xml:space="preserve"> / </w:t>
      </w:r>
      <w:proofErr w:type="spellStart"/>
      <w:r>
        <w:t>trunckens</w:t>
      </w:r>
      <w:proofErr w:type="spellEnd"/>
      <w:r>
        <w:t xml:space="preserve"> </w:t>
      </w:r>
      <w:proofErr w:type="spellStart"/>
      <w:r>
        <w:t>maenlin</w:t>
      </w:r>
      <w:proofErr w:type="spellEnd"/>
      <w:r>
        <w:t xml:space="preserve"> / </w:t>
      </w:r>
      <w:proofErr w:type="spellStart"/>
      <w:r>
        <w:t>auß</w:t>
      </w:r>
      <w:proofErr w:type="spellEnd"/>
      <w:r>
        <w:t xml:space="preserve"> </w:t>
      </w:r>
      <w:proofErr w:type="spellStart"/>
      <w:r>
        <w:t>jm</w:t>
      </w:r>
      <w:proofErr w:type="spellEnd"/>
      <w:r>
        <w:t xml:space="preserve"> machten / auch </w:t>
      </w:r>
      <w:proofErr w:type="spellStart"/>
      <w:r>
        <w:t>berufft</w:t>
      </w:r>
      <w:proofErr w:type="spellEnd"/>
      <w:r>
        <w:t xml:space="preserve"> hat / wie dann </w:t>
      </w:r>
      <w:proofErr w:type="spellStart"/>
      <w:r>
        <w:t>gemainlich</w:t>
      </w:r>
      <w:proofErr w:type="spellEnd"/>
      <w:r>
        <w:t xml:space="preserve"> an den grossen </w:t>
      </w:r>
      <w:proofErr w:type="spellStart"/>
      <w:r>
        <w:t>hoefen</w:t>
      </w:r>
      <w:proofErr w:type="spellEnd"/>
      <w:r>
        <w:t xml:space="preserve"> </w:t>
      </w:r>
      <w:proofErr w:type="spellStart"/>
      <w:r>
        <w:t>geschihet</w:t>
      </w:r>
      <w:proofErr w:type="spellEnd"/>
      <w:r>
        <w:t xml:space="preserve"> / so man </w:t>
      </w:r>
      <w:proofErr w:type="spellStart"/>
      <w:r>
        <w:t>ain</w:t>
      </w:r>
      <w:proofErr w:type="spellEnd"/>
      <w:r>
        <w:t xml:space="preserve"> gast hat / den man gern </w:t>
      </w:r>
      <w:proofErr w:type="spellStart"/>
      <w:r>
        <w:t>froelich</w:t>
      </w:r>
      <w:proofErr w:type="spellEnd"/>
      <w:r>
        <w:t xml:space="preserve"> (wie sie sagen) das ist / </w:t>
      </w:r>
      <w:proofErr w:type="spellStart"/>
      <w:r>
        <w:t>boden</w:t>
      </w:r>
      <w:proofErr w:type="spellEnd"/>
      <w:r>
        <w:t xml:space="preserve"> voll / machen </w:t>
      </w:r>
      <w:proofErr w:type="spellStart"/>
      <w:r>
        <w:t>wolt</w:t>
      </w:r>
      <w:proofErr w:type="spellEnd"/>
      <w:r>
        <w:t xml:space="preserve"> / schickt man die so </w:t>
      </w:r>
      <w:proofErr w:type="spellStart"/>
      <w:r>
        <w:t>ain</w:t>
      </w:r>
      <w:proofErr w:type="spellEnd"/>
      <w:r>
        <w:t xml:space="preserve"> basten </w:t>
      </w:r>
      <w:proofErr w:type="spellStart"/>
      <w:r>
        <w:t>sauffen</w:t>
      </w:r>
      <w:proofErr w:type="spellEnd"/>
      <w:r>
        <w:t xml:space="preserve"> </w:t>
      </w:r>
      <w:proofErr w:type="spellStart"/>
      <w:r>
        <w:t>moegen</w:t>
      </w:r>
      <w:proofErr w:type="spellEnd"/>
      <w:r>
        <w:t xml:space="preserve"> / über </w:t>
      </w:r>
      <w:proofErr w:type="spellStart"/>
      <w:r>
        <w:t>jn</w:t>
      </w:r>
      <w:proofErr w:type="spellEnd"/>
      <w:r>
        <w:t xml:space="preserve"> / die als ob sie dazu </w:t>
      </w:r>
      <w:proofErr w:type="spellStart"/>
      <w:r>
        <w:t>gemuet</w:t>
      </w:r>
      <w:proofErr w:type="spellEnd"/>
      <w:r>
        <w:t xml:space="preserve"> / die </w:t>
      </w:r>
      <w:proofErr w:type="spellStart"/>
      <w:r>
        <w:t>gest</w:t>
      </w:r>
      <w:proofErr w:type="spellEnd"/>
      <w:r>
        <w:t xml:space="preserve"> so pflegen / das sie kaum wissen die </w:t>
      </w:r>
      <w:proofErr w:type="spellStart"/>
      <w:r>
        <w:t>thuer</w:t>
      </w:r>
      <w:proofErr w:type="spellEnd"/>
      <w:r>
        <w:t xml:space="preserve"> zutreffen / zu </w:t>
      </w:r>
      <w:proofErr w:type="spellStart"/>
      <w:r>
        <w:t>entpfahen</w:t>
      </w:r>
      <w:proofErr w:type="spellEnd"/>
      <w:r>
        <w:t xml:space="preserve">. </w:t>
      </w:r>
    </w:p>
    <w:p w14:paraId="3625A6C3" w14:textId="77777777" w:rsidR="001B58A6" w:rsidRDefault="001B58A6" w:rsidP="001B58A6">
      <w:pPr>
        <w:pStyle w:val="StandardWeb"/>
      </w:pPr>
      <w:proofErr w:type="spellStart"/>
      <w:r>
        <w:t>Darumb</w:t>
      </w:r>
      <w:proofErr w:type="spellEnd"/>
      <w:r>
        <w:t xml:space="preserve"> </w:t>
      </w:r>
      <w:proofErr w:type="spellStart"/>
      <w:r>
        <w:t>gedenckt</w:t>
      </w:r>
      <w:proofErr w:type="spellEnd"/>
      <w:r>
        <w:t xml:space="preserve"> und </w:t>
      </w:r>
      <w:proofErr w:type="spellStart"/>
      <w:r>
        <w:t>vermaint</w:t>
      </w:r>
      <w:proofErr w:type="spellEnd"/>
      <w:r>
        <w:t xml:space="preserve"> David / weil Uria also </w:t>
      </w:r>
      <w:proofErr w:type="spellStart"/>
      <w:r>
        <w:t>truncken</w:t>
      </w:r>
      <w:proofErr w:type="spellEnd"/>
      <w:r>
        <w:t xml:space="preserve"> / werde er </w:t>
      </w:r>
      <w:proofErr w:type="spellStart"/>
      <w:r>
        <w:t>gantz</w:t>
      </w:r>
      <w:proofErr w:type="spellEnd"/>
      <w:r>
        <w:t xml:space="preserve"> </w:t>
      </w:r>
      <w:proofErr w:type="spellStart"/>
      <w:r>
        <w:t>sorgloß</w:t>
      </w:r>
      <w:proofErr w:type="spellEnd"/>
      <w:r>
        <w:t xml:space="preserve"> und </w:t>
      </w:r>
      <w:proofErr w:type="spellStart"/>
      <w:r>
        <w:t>froelich</w:t>
      </w:r>
      <w:proofErr w:type="spellEnd"/>
      <w:r>
        <w:t xml:space="preserve"> / werde also weder an die Laden (wie er vorhin / </w:t>
      </w:r>
      <w:proofErr w:type="spellStart"/>
      <w:r>
        <w:t>vonn</w:t>
      </w:r>
      <w:proofErr w:type="spellEnd"/>
      <w:r>
        <w:t xml:space="preserve"> </w:t>
      </w:r>
      <w:proofErr w:type="spellStart"/>
      <w:r>
        <w:t>jm</w:t>
      </w:r>
      <w:proofErr w:type="spellEnd"/>
      <w:r>
        <w:t xml:space="preserve"> </w:t>
      </w:r>
      <w:proofErr w:type="spellStart"/>
      <w:r>
        <w:t>hoeren</w:t>
      </w:r>
      <w:proofErr w:type="spellEnd"/>
      <w:r>
        <w:t xml:space="preserve"> hat </w:t>
      </w:r>
      <w:proofErr w:type="spellStart"/>
      <w:r>
        <w:t>muessen</w:t>
      </w:r>
      <w:proofErr w:type="spellEnd"/>
      <w:r>
        <w:t xml:space="preserve">) noch an Israel noch Juda </w:t>
      </w:r>
      <w:proofErr w:type="spellStart"/>
      <w:r>
        <w:t>gedencken</w:t>
      </w:r>
      <w:proofErr w:type="spellEnd"/>
      <w:r>
        <w:t xml:space="preserve"> / sonder werde also </w:t>
      </w:r>
      <w:proofErr w:type="spellStart"/>
      <w:r>
        <w:t>sorgloß</w:t>
      </w:r>
      <w:proofErr w:type="spellEnd"/>
      <w:r>
        <w:t xml:space="preserve"> in der </w:t>
      </w:r>
      <w:proofErr w:type="spellStart"/>
      <w:r>
        <w:t>trunckenhait</w:t>
      </w:r>
      <w:proofErr w:type="spellEnd"/>
      <w:r>
        <w:t xml:space="preserve"> / da hin zu seinem </w:t>
      </w:r>
      <w:proofErr w:type="spellStart"/>
      <w:r>
        <w:t>weyb</w:t>
      </w:r>
      <w:proofErr w:type="spellEnd"/>
      <w:r>
        <w:t xml:space="preserve"> </w:t>
      </w:r>
      <w:proofErr w:type="spellStart"/>
      <w:r>
        <w:t>lauffen</w:t>
      </w:r>
      <w:proofErr w:type="spellEnd"/>
      <w:r>
        <w:t xml:space="preserve"> / und tun / das </w:t>
      </w:r>
      <w:proofErr w:type="spellStart"/>
      <w:r>
        <w:t>nit</w:t>
      </w:r>
      <w:proofErr w:type="spellEnd"/>
      <w:r>
        <w:t xml:space="preserve"> </w:t>
      </w:r>
      <w:proofErr w:type="spellStart"/>
      <w:r>
        <w:t>thaette</w:t>
      </w:r>
      <w:proofErr w:type="spellEnd"/>
      <w:r>
        <w:t xml:space="preserve"> / wann er </w:t>
      </w:r>
      <w:proofErr w:type="spellStart"/>
      <w:r>
        <w:t>nuechtern</w:t>
      </w:r>
      <w:proofErr w:type="spellEnd"/>
      <w:r>
        <w:t xml:space="preserve"> und </w:t>
      </w:r>
      <w:proofErr w:type="spellStart"/>
      <w:r>
        <w:t>beschaiden</w:t>
      </w:r>
      <w:proofErr w:type="spellEnd"/>
      <w:r>
        <w:t xml:space="preserve"> </w:t>
      </w:r>
      <w:proofErr w:type="spellStart"/>
      <w:r>
        <w:t>were</w:t>
      </w:r>
      <w:proofErr w:type="spellEnd"/>
      <w:r>
        <w:t xml:space="preserve">. Das alles thut David / da er fleissig sein </w:t>
      </w:r>
      <w:proofErr w:type="spellStart"/>
      <w:r>
        <w:t>sünd</w:t>
      </w:r>
      <w:proofErr w:type="spellEnd"/>
      <w:r>
        <w:t xml:space="preserve"> zu bergen </w:t>
      </w:r>
      <w:proofErr w:type="spellStart"/>
      <w:r>
        <w:t>begert</w:t>
      </w:r>
      <w:proofErr w:type="spellEnd"/>
      <w:r>
        <w:t xml:space="preserve"> / damit er </w:t>
      </w:r>
      <w:proofErr w:type="spellStart"/>
      <w:r>
        <w:t>nit</w:t>
      </w:r>
      <w:proofErr w:type="spellEnd"/>
      <w:r>
        <w:t xml:space="preserve"> mit </w:t>
      </w:r>
      <w:proofErr w:type="spellStart"/>
      <w:r>
        <w:t>odder</w:t>
      </w:r>
      <w:proofErr w:type="spellEnd"/>
      <w:r>
        <w:t xml:space="preserve"> </w:t>
      </w:r>
      <w:proofErr w:type="spellStart"/>
      <w:r>
        <w:t>inn</w:t>
      </w:r>
      <w:proofErr w:type="spellEnd"/>
      <w:r>
        <w:t xml:space="preserve"> </w:t>
      </w:r>
      <w:proofErr w:type="spellStart"/>
      <w:r>
        <w:t>oeffentlicher</w:t>
      </w:r>
      <w:proofErr w:type="spellEnd"/>
      <w:r>
        <w:t xml:space="preserve"> </w:t>
      </w:r>
      <w:proofErr w:type="spellStart"/>
      <w:r>
        <w:t>schand</w:t>
      </w:r>
      <w:proofErr w:type="spellEnd"/>
      <w:r>
        <w:t xml:space="preserve"> zu </w:t>
      </w:r>
      <w:proofErr w:type="spellStart"/>
      <w:r>
        <w:t>schanden</w:t>
      </w:r>
      <w:proofErr w:type="spellEnd"/>
      <w:r>
        <w:t xml:space="preserve"> wurde. Nun aber der Herr seine </w:t>
      </w:r>
      <w:proofErr w:type="spellStart"/>
      <w:r>
        <w:t>thatten</w:t>
      </w:r>
      <w:proofErr w:type="spellEnd"/>
      <w:r>
        <w:t xml:space="preserve"> </w:t>
      </w:r>
      <w:proofErr w:type="spellStart"/>
      <w:r>
        <w:t>unnd</w:t>
      </w:r>
      <w:proofErr w:type="spellEnd"/>
      <w:r>
        <w:t xml:space="preserve"> </w:t>
      </w:r>
      <w:proofErr w:type="spellStart"/>
      <w:r>
        <w:t>gleißnerei</w:t>
      </w:r>
      <w:proofErr w:type="spellEnd"/>
      <w:r>
        <w:t xml:space="preserve"> / will herfür an das </w:t>
      </w:r>
      <w:proofErr w:type="spellStart"/>
      <w:r>
        <w:t>liecht</w:t>
      </w:r>
      <w:proofErr w:type="spellEnd"/>
      <w:r>
        <w:t xml:space="preserve"> / und </w:t>
      </w:r>
      <w:proofErr w:type="spellStart"/>
      <w:r>
        <w:t>außschreien</w:t>
      </w:r>
      <w:proofErr w:type="spellEnd"/>
      <w:r>
        <w:t xml:space="preserve"> / Ist es </w:t>
      </w:r>
      <w:proofErr w:type="spellStart"/>
      <w:r>
        <w:t>umb</w:t>
      </w:r>
      <w:proofErr w:type="spellEnd"/>
      <w:r>
        <w:t xml:space="preserve"> sonst und nichten / das sich David so hoch darin </w:t>
      </w:r>
      <w:proofErr w:type="spellStart"/>
      <w:r>
        <w:t>bemuehet</w:t>
      </w:r>
      <w:proofErr w:type="spellEnd"/>
      <w:r>
        <w:t xml:space="preserve"> / dann der gut </w:t>
      </w:r>
      <w:proofErr w:type="spellStart"/>
      <w:r>
        <w:t>frumm</w:t>
      </w:r>
      <w:proofErr w:type="spellEnd"/>
      <w:r>
        <w:t xml:space="preserve"> und </w:t>
      </w:r>
      <w:proofErr w:type="spellStart"/>
      <w:r>
        <w:t>starck</w:t>
      </w:r>
      <w:proofErr w:type="spellEnd"/>
      <w:r>
        <w:t xml:space="preserve"> </w:t>
      </w:r>
      <w:proofErr w:type="spellStart"/>
      <w:r>
        <w:t>kriegßman</w:t>
      </w:r>
      <w:proofErr w:type="spellEnd"/>
      <w:r>
        <w:t xml:space="preserve"> Uria / </w:t>
      </w:r>
      <w:proofErr w:type="spellStart"/>
      <w:r>
        <w:t>würt</w:t>
      </w:r>
      <w:proofErr w:type="spellEnd"/>
      <w:r>
        <w:t xml:space="preserve"> </w:t>
      </w:r>
      <w:proofErr w:type="spellStart"/>
      <w:r>
        <w:t>nit</w:t>
      </w:r>
      <w:proofErr w:type="spellEnd"/>
      <w:r>
        <w:t xml:space="preserve"> / weder vom </w:t>
      </w:r>
      <w:proofErr w:type="spellStart"/>
      <w:r>
        <w:t>künig</w:t>
      </w:r>
      <w:proofErr w:type="spellEnd"/>
      <w:r>
        <w:t xml:space="preserve"> / noch von dem wein / noch von den </w:t>
      </w:r>
      <w:proofErr w:type="spellStart"/>
      <w:r>
        <w:t>weibern</w:t>
      </w:r>
      <w:proofErr w:type="spellEnd"/>
      <w:r>
        <w:t xml:space="preserve"> überwunden / das er </w:t>
      </w:r>
      <w:proofErr w:type="spellStart"/>
      <w:r>
        <w:t>dester</w:t>
      </w:r>
      <w:proofErr w:type="spellEnd"/>
      <w:r>
        <w:t xml:space="preserve"> minder </w:t>
      </w:r>
      <w:proofErr w:type="spellStart"/>
      <w:r>
        <w:t>demuettiglich</w:t>
      </w:r>
      <w:proofErr w:type="spellEnd"/>
      <w:r>
        <w:t xml:space="preserve"> und </w:t>
      </w:r>
      <w:proofErr w:type="spellStart"/>
      <w:r>
        <w:t>aengstlich</w:t>
      </w:r>
      <w:proofErr w:type="spellEnd"/>
      <w:r>
        <w:t xml:space="preserve"> </w:t>
      </w:r>
      <w:proofErr w:type="spellStart"/>
      <w:r>
        <w:t>bett</w:t>
      </w:r>
      <w:proofErr w:type="spellEnd"/>
      <w:r>
        <w:t xml:space="preserve"> / dieweil das </w:t>
      </w:r>
      <w:proofErr w:type="spellStart"/>
      <w:r>
        <w:t>volck</w:t>
      </w:r>
      <w:proofErr w:type="spellEnd"/>
      <w:r>
        <w:t xml:space="preserve"> Gottes / und sein </w:t>
      </w:r>
      <w:proofErr w:type="spellStart"/>
      <w:r>
        <w:t>trewer</w:t>
      </w:r>
      <w:proofErr w:type="spellEnd"/>
      <w:r>
        <w:t xml:space="preserve"> Herr Joab / </w:t>
      </w:r>
      <w:proofErr w:type="spellStart"/>
      <w:r>
        <w:t>under</w:t>
      </w:r>
      <w:proofErr w:type="spellEnd"/>
      <w:r>
        <w:t xml:space="preserve"> dem </w:t>
      </w:r>
      <w:proofErr w:type="spellStart"/>
      <w:r>
        <w:t>himmel</w:t>
      </w:r>
      <w:proofErr w:type="spellEnd"/>
      <w:r>
        <w:t xml:space="preserve"> und in </w:t>
      </w:r>
      <w:proofErr w:type="spellStart"/>
      <w:r>
        <w:t>Zaelten</w:t>
      </w:r>
      <w:proofErr w:type="spellEnd"/>
      <w:r>
        <w:t xml:space="preserve"> bleibende </w:t>
      </w:r>
      <w:proofErr w:type="spellStart"/>
      <w:r>
        <w:t>wandlet</w:t>
      </w:r>
      <w:proofErr w:type="spellEnd"/>
      <w:r>
        <w:t xml:space="preserve">. </w:t>
      </w:r>
    </w:p>
    <w:p w14:paraId="5D7B4CD2" w14:textId="77777777" w:rsidR="001B58A6" w:rsidRDefault="001B58A6" w:rsidP="001B58A6">
      <w:pPr>
        <w:pStyle w:val="StandardWeb"/>
      </w:pPr>
      <w:r>
        <w:rPr>
          <w:rStyle w:val="Hervorhebung"/>
        </w:rPr>
        <w:t xml:space="preserve">David </w:t>
      </w:r>
      <w:proofErr w:type="spellStart"/>
      <w:r>
        <w:rPr>
          <w:rStyle w:val="Hervorhebung"/>
        </w:rPr>
        <w:t>geen</w:t>
      </w:r>
      <w:proofErr w:type="spellEnd"/>
      <w:r>
        <w:rPr>
          <w:rStyle w:val="Hervorhebung"/>
        </w:rPr>
        <w:t xml:space="preserve"> all sein </w:t>
      </w:r>
      <w:proofErr w:type="spellStart"/>
      <w:r>
        <w:rPr>
          <w:rStyle w:val="Hervorhebung"/>
        </w:rPr>
        <w:t>anschlaeg</w:t>
      </w:r>
      <w:proofErr w:type="spellEnd"/>
      <w:r>
        <w:rPr>
          <w:rStyle w:val="Hervorhebung"/>
        </w:rPr>
        <w:t xml:space="preserve"> zu </w:t>
      </w:r>
      <w:proofErr w:type="spellStart"/>
      <w:r>
        <w:rPr>
          <w:rStyle w:val="Hervorhebung"/>
        </w:rPr>
        <w:t>rueck</w:t>
      </w:r>
      <w:proofErr w:type="spellEnd"/>
      <w:r>
        <w:t xml:space="preserve"> David machet </w:t>
      </w:r>
      <w:proofErr w:type="spellStart"/>
      <w:r>
        <w:t>wol</w:t>
      </w:r>
      <w:proofErr w:type="spellEnd"/>
      <w:r>
        <w:t xml:space="preserve"> </w:t>
      </w:r>
      <w:proofErr w:type="spellStart"/>
      <w:r>
        <w:t>Uriam</w:t>
      </w:r>
      <w:proofErr w:type="spellEnd"/>
      <w:r>
        <w:t xml:space="preserve"> </w:t>
      </w:r>
      <w:proofErr w:type="spellStart"/>
      <w:r>
        <w:t>truncken</w:t>
      </w:r>
      <w:proofErr w:type="spellEnd"/>
      <w:r>
        <w:t xml:space="preserve"> / aber sein </w:t>
      </w:r>
      <w:proofErr w:type="spellStart"/>
      <w:r>
        <w:t>anschlag</w:t>
      </w:r>
      <w:proofErr w:type="spellEnd"/>
      <w:r>
        <w:t xml:space="preserve"> und </w:t>
      </w:r>
      <w:proofErr w:type="spellStart"/>
      <w:r>
        <w:t>fürnemen</w:t>
      </w:r>
      <w:proofErr w:type="spellEnd"/>
      <w:r>
        <w:t xml:space="preserve"> </w:t>
      </w:r>
      <w:proofErr w:type="spellStart"/>
      <w:r>
        <w:t>faelet</w:t>
      </w:r>
      <w:proofErr w:type="spellEnd"/>
      <w:r>
        <w:t xml:space="preserve"> </w:t>
      </w:r>
      <w:proofErr w:type="spellStart"/>
      <w:r>
        <w:t>jm</w:t>
      </w:r>
      <w:proofErr w:type="spellEnd"/>
      <w:r>
        <w:t xml:space="preserve"> nichts desto weniger / dann er erlangt damit </w:t>
      </w:r>
      <w:proofErr w:type="spellStart"/>
      <w:r>
        <w:t>nit</w:t>
      </w:r>
      <w:proofErr w:type="spellEnd"/>
      <w:r>
        <w:t xml:space="preserve"> / wie er verhoffet / das Uria zu seinem </w:t>
      </w:r>
      <w:proofErr w:type="spellStart"/>
      <w:r>
        <w:t>weib</w:t>
      </w:r>
      <w:proofErr w:type="spellEnd"/>
      <w:r>
        <w:t xml:space="preserve"> gang / sonder Uria leget sich / wie vormals / vor die </w:t>
      </w:r>
      <w:proofErr w:type="spellStart"/>
      <w:r>
        <w:t>thuer</w:t>
      </w:r>
      <w:proofErr w:type="spellEnd"/>
      <w:r>
        <w:t xml:space="preserve"> des </w:t>
      </w:r>
      <w:proofErr w:type="spellStart"/>
      <w:r>
        <w:t>Künigs</w:t>
      </w:r>
      <w:proofErr w:type="spellEnd"/>
      <w:r>
        <w:t xml:space="preserve"> </w:t>
      </w:r>
      <w:proofErr w:type="spellStart"/>
      <w:r>
        <w:t>hauß</w:t>
      </w:r>
      <w:proofErr w:type="spellEnd"/>
      <w:r>
        <w:t xml:space="preserve"> / da alle Knecht seines Herren lagen / schlaffen. </w:t>
      </w:r>
      <w:proofErr w:type="spellStart"/>
      <w:r>
        <w:t>Solchs</w:t>
      </w:r>
      <w:proofErr w:type="spellEnd"/>
      <w:r>
        <w:t xml:space="preserve"> aber </w:t>
      </w:r>
      <w:proofErr w:type="spellStart"/>
      <w:r>
        <w:t>kompt</w:t>
      </w:r>
      <w:proofErr w:type="spellEnd"/>
      <w:r>
        <w:t xml:space="preserve"> dem Uria </w:t>
      </w:r>
      <w:proofErr w:type="spellStart"/>
      <w:r>
        <w:t>nit</w:t>
      </w:r>
      <w:proofErr w:type="spellEnd"/>
      <w:r>
        <w:t xml:space="preserve"> aus </w:t>
      </w:r>
      <w:proofErr w:type="spellStart"/>
      <w:r>
        <w:t>aigenem</w:t>
      </w:r>
      <w:proofErr w:type="spellEnd"/>
      <w:r>
        <w:t xml:space="preserve"> </w:t>
      </w:r>
      <w:proofErr w:type="spellStart"/>
      <w:r>
        <w:t>vermuegen</w:t>
      </w:r>
      <w:proofErr w:type="spellEnd"/>
      <w:r>
        <w:t xml:space="preserve"> oder </w:t>
      </w:r>
      <w:proofErr w:type="spellStart"/>
      <w:r>
        <w:t>krefften</w:t>
      </w:r>
      <w:proofErr w:type="spellEnd"/>
      <w:r>
        <w:t xml:space="preserve"> / dann wer ist </w:t>
      </w:r>
      <w:proofErr w:type="spellStart"/>
      <w:r>
        <w:t>ihe</w:t>
      </w:r>
      <w:proofErr w:type="spellEnd"/>
      <w:r>
        <w:t xml:space="preserve"> / der sich </w:t>
      </w:r>
      <w:proofErr w:type="spellStart"/>
      <w:r>
        <w:t>nit</w:t>
      </w:r>
      <w:proofErr w:type="spellEnd"/>
      <w:r>
        <w:t xml:space="preserve"> übersehe / zu wenigsten </w:t>
      </w:r>
      <w:proofErr w:type="spellStart"/>
      <w:r>
        <w:t>inn</w:t>
      </w:r>
      <w:proofErr w:type="spellEnd"/>
      <w:r>
        <w:t xml:space="preserve"> </w:t>
      </w:r>
      <w:proofErr w:type="spellStart"/>
      <w:r>
        <w:t>diser</w:t>
      </w:r>
      <w:proofErr w:type="spellEnd"/>
      <w:r>
        <w:t xml:space="preserve"> </w:t>
      </w:r>
      <w:proofErr w:type="spellStart"/>
      <w:r>
        <w:t>starcken</w:t>
      </w:r>
      <w:proofErr w:type="spellEnd"/>
      <w:r>
        <w:t xml:space="preserve"> dreien dingen </w:t>
      </w:r>
      <w:proofErr w:type="spellStart"/>
      <w:r>
        <w:t>ainem</w:t>
      </w:r>
      <w:proofErr w:type="spellEnd"/>
      <w:r>
        <w:t xml:space="preserve"> / so er </w:t>
      </w:r>
      <w:proofErr w:type="spellStart"/>
      <w:r>
        <w:t>jm</w:t>
      </w:r>
      <w:proofErr w:type="spellEnd"/>
      <w:r>
        <w:t xml:space="preserve"> </w:t>
      </w:r>
      <w:proofErr w:type="spellStart"/>
      <w:r>
        <w:t>selbs</w:t>
      </w:r>
      <w:proofErr w:type="spellEnd"/>
      <w:r>
        <w:t xml:space="preserve"> gelassen / und aus </w:t>
      </w:r>
      <w:proofErr w:type="spellStart"/>
      <w:r>
        <w:t>lautter</w:t>
      </w:r>
      <w:proofErr w:type="spellEnd"/>
      <w:r>
        <w:t xml:space="preserve"> </w:t>
      </w:r>
      <w:proofErr w:type="spellStart"/>
      <w:r>
        <w:t>blut</w:t>
      </w:r>
      <w:proofErr w:type="spellEnd"/>
      <w:r>
        <w:t xml:space="preserve"> und </w:t>
      </w:r>
      <w:proofErr w:type="spellStart"/>
      <w:r>
        <w:t>flaisch</w:t>
      </w:r>
      <w:proofErr w:type="spellEnd"/>
      <w:r>
        <w:t xml:space="preserve"> </w:t>
      </w:r>
      <w:proofErr w:type="spellStart"/>
      <w:r>
        <w:t>handlen</w:t>
      </w:r>
      <w:proofErr w:type="spellEnd"/>
      <w:r>
        <w:t xml:space="preserve"> </w:t>
      </w:r>
      <w:proofErr w:type="spellStart"/>
      <w:r>
        <w:t>solte</w:t>
      </w:r>
      <w:proofErr w:type="spellEnd"/>
      <w:r>
        <w:t xml:space="preserve"> / dem es all zu groß und schwer / </w:t>
      </w:r>
      <w:proofErr w:type="spellStart"/>
      <w:r>
        <w:t>disem</w:t>
      </w:r>
      <w:proofErr w:type="spellEnd"/>
      <w:r>
        <w:t xml:space="preserve"> </w:t>
      </w:r>
      <w:proofErr w:type="spellStart"/>
      <w:r>
        <w:t>widerstandt</w:t>
      </w:r>
      <w:proofErr w:type="spellEnd"/>
      <w:r>
        <w:t xml:space="preserve"> zu thun / </w:t>
      </w:r>
      <w:proofErr w:type="spellStart"/>
      <w:r>
        <w:t>darumb</w:t>
      </w:r>
      <w:proofErr w:type="spellEnd"/>
      <w:r>
        <w:t xml:space="preserve"> ist </w:t>
      </w:r>
      <w:proofErr w:type="spellStart"/>
      <w:r>
        <w:t>ain</w:t>
      </w:r>
      <w:proofErr w:type="spellEnd"/>
      <w:r>
        <w:t xml:space="preserve"> Anderer / </w:t>
      </w:r>
      <w:proofErr w:type="spellStart"/>
      <w:r>
        <w:t>naemlich</w:t>
      </w:r>
      <w:proofErr w:type="spellEnd"/>
      <w:r>
        <w:t xml:space="preserve"> </w:t>
      </w:r>
      <w:proofErr w:type="spellStart"/>
      <w:r>
        <w:t>Got</w:t>
      </w:r>
      <w:proofErr w:type="spellEnd"/>
      <w:r>
        <w:t xml:space="preserve"> unser Herr / der </w:t>
      </w:r>
      <w:proofErr w:type="spellStart"/>
      <w:r>
        <w:t>Uriam</w:t>
      </w:r>
      <w:proofErr w:type="spellEnd"/>
      <w:r>
        <w:t xml:space="preserve"> hierinnen treibt und </w:t>
      </w:r>
      <w:proofErr w:type="spellStart"/>
      <w:r>
        <w:t>fueret</w:t>
      </w:r>
      <w:proofErr w:type="spellEnd"/>
      <w:r>
        <w:t xml:space="preserve"> / </w:t>
      </w:r>
      <w:proofErr w:type="spellStart"/>
      <w:r>
        <w:t>desse</w:t>
      </w:r>
      <w:proofErr w:type="spellEnd"/>
      <w:r>
        <w:t xml:space="preserve"> </w:t>
      </w:r>
      <w:proofErr w:type="spellStart"/>
      <w:r>
        <w:t>krafft</w:t>
      </w:r>
      <w:proofErr w:type="spellEnd"/>
      <w:r>
        <w:t xml:space="preserve"> und </w:t>
      </w:r>
      <w:proofErr w:type="spellStart"/>
      <w:r>
        <w:t>beistandt</w:t>
      </w:r>
      <w:proofErr w:type="spellEnd"/>
      <w:r>
        <w:t xml:space="preserve"> </w:t>
      </w:r>
      <w:proofErr w:type="spellStart"/>
      <w:r>
        <w:t>sol</w:t>
      </w:r>
      <w:proofErr w:type="spellEnd"/>
      <w:r>
        <w:t xml:space="preserve"> es zugemessen werden / wie es dann gewißlich </w:t>
      </w:r>
      <w:proofErr w:type="spellStart"/>
      <w:r>
        <w:t>sunst</w:t>
      </w:r>
      <w:proofErr w:type="spellEnd"/>
      <w:r>
        <w:t xml:space="preserve"> </w:t>
      </w:r>
      <w:proofErr w:type="spellStart"/>
      <w:r>
        <w:t>kains</w:t>
      </w:r>
      <w:proofErr w:type="spellEnd"/>
      <w:r>
        <w:t xml:space="preserve"> andern ist / und sein </w:t>
      </w:r>
      <w:proofErr w:type="spellStart"/>
      <w:r>
        <w:t>kan</w:t>
      </w:r>
      <w:proofErr w:type="spellEnd"/>
      <w:r>
        <w:t xml:space="preserve"> / davon er </w:t>
      </w:r>
      <w:proofErr w:type="spellStart"/>
      <w:r>
        <w:t>ainen</w:t>
      </w:r>
      <w:proofErr w:type="spellEnd"/>
      <w:r>
        <w:t xml:space="preserve"> solchen </w:t>
      </w:r>
      <w:proofErr w:type="spellStart"/>
      <w:r>
        <w:t>mut</w:t>
      </w:r>
      <w:proofErr w:type="spellEnd"/>
      <w:r>
        <w:t xml:space="preserve"> und </w:t>
      </w:r>
      <w:proofErr w:type="spellStart"/>
      <w:r>
        <w:t>hertz</w:t>
      </w:r>
      <w:proofErr w:type="spellEnd"/>
      <w:r>
        <w:t xml:space="preserve"> </w:t>
      </w:r>
      <w:proofErr w:type="spellStart"/>
      <w:r>
        <w:t>empfahet</w:t>
      </w:r>
      <w:proofErr w:type="spellEnd"/>
      <w:r>
        <w:t xml:space="preserve"> / das er </w:t>
      </w:r>
      <w:proofErr w:type="spellStart"/>
      <w:r>
        <w:t>auff</w:t>
      </w:r>
      <w:proofErr w:type="spellEnd"/>
      <w:r>
        <w:t xml:space="preserve"> alle </w:t>
      </w:r>
      <w:proofErr w:type="spellStart"/>
      <w:r>
        <w:t>ratschlaeg</w:t>
      </w:r>
      <w:proofErr w:type="spellEnd"/>
      <w:r>
        <w:t xml:space="preserve"> des </w:t>
      </w:r>
      <w:proofErr w:type="spellStart"/>
      <w:r>
        <w:t>Küniges</w:t>
      </w:r>
      <w:proofErr w:type="spellEnd"/>
      <w:r>
        <w:t xml:space="preserve"> nichts achten oder geben / </w:t>
      </w:r>
      <w:proofErr w:type="spellStart"/>
      <w:r>
        <w:t>kan</w:t>
      </w:r>
      <w:proofErr w:type="spellEnd"/>
      <w:r>
        <w:t xml:space="preserve"> / darauß wir / die wir Gottes / und seiner </w:t>
      </w:r>
      <w:proofErr w:type="spellStart"/>
      <w:r>
        <w:t>gnaden</w:t>
      </w:r>
      <w:proofErr w:type="spellEnd"/>
      <w:r>
        <w:t xml:space="preserve"> ergeben sind / </w:t>
      </w:r>
      <w:proofErr w:type="spellStart"/>
      <w:r>
        <w:t>nit</w:t>
      </w:r>
      <w:proofErr w:type="spellEnd"/>
      <w:r>
        <w:t xml:space="preserve"> </w:t>
      </w:r>
      <w:proofErr w:type="spellStart"/>
      <w:r>
        <w:t>klainen</w:t>
      </w:r>
      <w:proofErr w:type="spellEnd"/>
      <w:r>
        <w:t xml:space="preserve"> und geringen </w:t>
      </w:r>
      <w:proofErr w:type="spellStart"/>
      <w:r>
        <w:t>trost</w:t>
      </w:r>
      <w:proofErr w:type="spellEnd"/>
      <w:r>
        <w:t xml:space="preserve"> </w:t>
      </w:r>
      <w:proofErr w:type="spellStart"/>
      <w:r>
        <w:t>schoepffen</w:t>
      </w:r>
      <w:proofErr w:type="spellEnd"/>
      <w:r>
        <w:t xml:space="preserve"> </w:t>
      </w:r>
      <w:proofErr w:type="spellStart"/>
      <w:r>
        <w:t>moegen</w:t>
      </w:r>
      <w:proofErr w:type="spellEnd"/>
      <w:r>
        <w:t xml:space="preserve"> und </w:t>
      </w:r>
      <w:proofErr w:type="spellStart"/>
      <w:r>
        <w:t>koennen</w:t>
      </w:r>
      <w:proofErr w:type="spellEnd"/>
      <w:r>
        <w:t xml:space="preserve"> / der uns auch in solchen / und allen anliegenden </w:t>
      </w:r>
      <w:proofErr w:type="spellStart"/>
      <w:r>
        <w:t>sachen</w:t>
      </w:r>
      <w:proofErr w:type="spellEnd"/>
      <w:r>
        <w:t xml:space="preserve"> / die uns auch unwissend und verborgen </w:t>
      </w:r>
      <w:proofErr w:type="spellStart"/>
      <w:r>
        <w:t>sindt</w:t>
      </w:r>
      <w:proofErr w:type="spellEnd"/>
      <w:r>
        <w:t xml:space="preserve"> / </w:t>
      </w:r>
      <w:proofErr w:type="spellStart"/>
      <w:r>
        <w:t>trewen</w:t>
      </w:r>
      <w:proofErr w:type="spellEnd"/>
      <w:r>
        <w:t xml:space="preserve"> </w:t>
      </w:r>
      <w:proofErr w:type="spellStart"/>
      <w:r>
        <w:t>schutz</w:t>
      </w:r>
      <w:proofErr w:type="spellEnd"/>
      <w:r>
        <w:t xml:space="preserve"> und </w:t>
      </w:r>
      <w:proofErr w:type="spellStart"/>
      <w:r>
        <w:t>beistandt</w:t>
      </w:r>
      <w:proofErr w:type="spellEnd"/>
      <w:r>
        <w:t xml:space="preserve"> thun / und beweisen werde / dann ehe wir </w:t>
      </w:r>
      <w:proofErr w:type="spellStart"/>
      <w:r>
        <w:t>umb</w:t>
      </w:r>
      <w:proofErr w:type="spellEnd"/>
      <w:r>
        <w:t xml:space="preserve"> etwas bitten / </w:t>
      </w:r>
      <w:proofErr w:type="spellStart"/>
      <w:r>
        <w:t>waiß</w:t>
      </w:r>
      <w:proofErr w:type="spellEnd"/>
      <w:r>
        <w:t xml:space="preserve"> er was uns von </w:t>
      </w:r>
      <w:proofErr w:type="spellStart"/>
      <w:r>
        <w:t>noetenn</w:t>
      </w:r>
      <w:proofErr w:type="spellEnd"/>
      <w:r>
        <w:t xml:space="preserve"> / </w:t>
      </w:r>
      <w:proofErr w:type="spellStart"/>
      <w:r>
        <w:t>darumb</w:t>
      </w:r>
      <w:proofErr w:type="spellEnd"/>
      <w:r>
        <w:t xml:space="preserve"> ist nichts </w:t>
      </w:r>
      <w:proofErr w:type="spellStart"/>
      <w:r>
        <w:t>staerckers</w:t>
      </w:r>
      <w:proofErr w:type="spellEnd"/>
      <w:r>
        <w:t xml:space="preserve"> / dann </w:t>
      </w:r>
      <w:proofErr w:type="spellStart"/>
      <w:r>
        <w:t>Gots</w:t>
      </w:r>
      <w:proofErr w:type="spellEnd"/>
      <w:r>
        <w:t xml:space="preserve"> Wort / und der </w:t>
      </w:r>
      <w:proofErr w:type="spellStart"/>
      <w:r>
        <w:t>rathschlag</w:t>
      </w:r>
      <w:proofErr w:type="spellEnd"/>
      <w:r>
        <w:t xml:space="preserve"> seiner ewigen </w:t>
      </w:r>
      <w:proofErr w:type="spellStart"/>
      <w:r>
        <w:t>fürsichtigkait</w:t>
      </w:r>
      <w:proofErr w:type="spellEnd"/>
      <w:r>
        <w:t xml:space="preserve">. </w:t>
      </w:r>
    </w:p>
    <w:p w14:paraId="5E3F0727" w14:textId="77777777" w:rsidR="001B58A6" w:rsidRDefault="001B58A6" w:rsidP="001B58A6">
      <w:pPr>
        <w:pStyle w:val="StandardWeb"/>
      </w:pPr>
      <w:r>
        <w:t xml:space="preserve">Nun alles was David </w:t>
      </w:r>
      <w:proofErr w:type="spellStart"/>
      <w:r>
        <w:t>bißher</w:t>
      </w:r>
      <w:proofErr w:type="spellEnd"/>
      <w:r>
        <w:t xml:space="preserve"> </w:t>
      </w:r>
      <w:proofErr w:type="spellStart"/>
      <w:r>
        <w:t>fürgenommen</w:t>
      </w:r>
      <w:proofErr w:type="spellEnd"/>
      <w:r>
        <w:t xml:space="preserve"> </w:t>
      </w:r>
      <w:proofErr w:type="spellStart"/>
      <w:r>
        <w:t>unnd</w:t>
      </w:r>
      <w:proofErr w:type="spellEnd"/>
      <w:r>
        <w:t xml:space="preserve"> </w:t>
      </w:r>
      <w:proofErr w:type="spellStart"/>
      <w:r>
        <w:t>angreiffen</w:t>
      </w:r>
      <w:proofErr w:type="spellEnd"/>
      <w:r>
        <w:t xml:space="preserve"> / (wie </w:t>
      </w:r>
      <w:proofErr w:type="spellStart"/>
      <w:r>
        <w:t>gehort</w:t>
      </w:r>
      <w:proofErr w:type="spellEnd"/>
      <w:r>
        <w:t xml:space="preserve">) ist </w:t>
      </w:r>
      <w:proofErr w:type="spellStart"/>
      <w:r>
        <w:t>umbsunst</w:t>
      </w:r>
      <w:proofErr w:type="spellEnd"/>
      <w:r>
        <w:t xml:space="preserve"> und vergebens / darinn er auch </w:t>
      </w:r>
      <w:proofErr w:type="spellStart"/>
      <w:r>
        <w:t>mer</w:t>
      </w:r>
      <w:proofErr w:type="spellEnd"/>
      <w:r>
        <w:t xml:space="preserve"> die Welt und </w:t>
      </w:r>
      <w:proofErr w:type="spellStart"/>
      <w:r>
        <w:t>jr</w:t>
      </w:r>
      <w:proofErr w:type="spellEnd"/>
      <w:r>
        <w:t xml:space="preserve"> </w:t>
      </w:r>
      <w:proofErr w:type="spellStart"/>
      <w:r>
        <w:t>urtail</w:t>
      </w:r>
      <w:proofErr w:type="spellEnd"/>
      <w:r>
        <w:t xml:space="preserve"> </w:t>
      </w:r>
      <w:proofErr w:type="spellStart"/>
      <w:r>
        <w:t>foerchtet</w:t>
      </w:r>
      <w:proofErr w:type="spellEnd"/>
      <w:r>
        <w:t xml:space="preserve"> / dann Gott. </w:t>
      </w:r>
      <w:proofErr w:type="spellStart"/>
      <w:r>
        <w:t>Bedencket</w:t>
      </w:r>
      <w:proofErr w:type="spellEnd"/>
      <w:r>
        <w:t xml:space="preserve"> und trachtet </w:t>
      </w:r>
      <w:proofErr w:type="spellStart"/>
      <w:r>
        <w:t>nitt</w:t>
      </w:r>
      <w:proofErr w:type="spellEnd"/>
      <w:r>
        <w:t xml:space="preserve"> das seine </w:t>
      </w:r>
      <w:proofErr w:type="spellStart"/>
      <w:r>
        <w:t>augen</w:t>
      </w:r>
      <w:proofErr w:type="spellEnd"/>
      <w:r>
        <w:t xml:space="preserve"> </w:t>
      </w:r>
      <w:proofErr w:type="spellStart"/>
      <w:r>
        <w:t>vil</w:t>
      </w:r>
      <w:proofErr w:type="spellEnd"/>
      <w:r>
        <w:t xml:space="preserve"> </w:t>
      </w:r>
      <w:proofErr w:type="spellStart"/>
      <w:r>
        <w:t>schaerpffer</w:t>
      </w:r>
      <w:proofErr w:type="spellEnd"/>
      <w:r>
        <w:t xml:space="preserve"> dann die Sonne / sehend </w:t>
      </w:r>
      <w:proofErr w:type="spellStart"/>
      <w:r>
        <w:t>auff</w:t>
      </w:r>
      <w:proofErr w:type="spellEnd"/>
      <w:r>
        <w:t xml:space="preserve"> alle weg der Menschen / Ja auch in die </w:t>
      </w:r>
      <w:proofErr w:type="spellStart"/>
      <w:r>
        <w:t>tieffenen</w:t>
      </w:r>
      <w:proofErr w:type="spellEnd"/>
      <w:r>
        <w:t xml:space="preserve"> / und in alle verborgne </w:t>
      </w:r>
      <w:proofErr w:type="spellStart"/>
      <w:r>
        <w:t>unnd</w:t>
      </w:r>
      <w:proofErr w:type="spellEnd"/>
      <w:r>
        <w:t xml:space="preserve"> </w:t>
      </w:r>
      <w:proofErr w:type="spellStart"/>
      <w:r>
        <w:t>haimliche</w:t>
      </w:r>
      <w:proofErr w:type="spellEnd"/>
      <w:r>
        <w:t xml:space="preserve"> </w:t>
      </w:r>
      <w:proofErr w:type="spellStart"/>
      <w:r>
        <w:t>ort</w:t>
      </w:r>
      <w:proofErr w:type="spellEnd"/>
      <w:r>
        <w:t xml:space="preserve">. Deßhalb </w:t>
      </w:r>
      <w:proofErr w:type="spellStart"/>
      <w:r>
        <w:t>würt</w:t>
      </w:r>
      <w:proofErr w:type="spellEnd"/>
      <w:r>
        <w:t xml:space="preserve"> er noch verruchter / </w:t>
      </w:r>
      <w:proofErr w:type="spellStart"/>
      <w:r>
        <w:t>nimpt</w:t>
      </w:r>
      <w:proofErr w:type="spellEnd"/>
      <w:r>
        <w:t xml:space="preserve"> </w:t>
      </w:r>
      <w:proofErr w:type="spellStart"/>
      <w:r>
        <w:t>ain</w:t>
      </w:r>
      <w:proofErr w:type="spellEnd"/>
      <w:r>
        <w:t xml:space="preserve"> </w:t>
      </w:r>
      <w:proofErr w:type="spellStart"/>
      <w:r>
        <w:t>boesern</w:t>
      </w:r>
      <w:proofErr w:type="spellEnd"/>
      <w:r>
        <w:t xml:space="preserve"> </w:t>
      </w:r>
      <w:proofErr w:type="spellStart"/>
      <w:r>
        <w:t>handel</w:t>
      </w:r>
      <w:proofErr w:type="spellEnd"/>
      <w:r>
        <w:t xml:space="preserve"> / und </w:t>
      </w:r>
      <w:proofErr w:type="spellStart"/>
      <w:r>
        <w:t>schandtlicher</w:t>
      </w:r>
      <w:proofErr w:type="spellEnd"/>
      <w:r>
        <w:t xml:space="preserve"> </w:t>
      </w:r>
      <w:proofErr w:type="spellStart"/>
      <w:r>
        <w:t>bubenstueck</w:t>
      </w:r>
      <w:proofErr w:type="spellEnd"/>
      <w:r>
        <w:t xml:space="preserve"> 7 dann noch nie / als </w:t>
      </w:r>
      <w:proofErr w:type="spellStart"/>
      <w:r>
        <w:t>niemandt</w:t>
      </w:r>
      <w:proofErr w:type="spellEnd"/>
      <w:r>
        <w:t xml:space="preserve"> von einem </w:t>
      </w:r>
      <w:proofErr w:type="spellStart"/>
      <w:r>
        <w:t>sollichen</w:t>
      </w:r>
      <w:proofErr w:type="spellEnd"/>
      <w:r>
        <w:t xml:space="preserve"> trefflichen </w:t>
      </w:r>
      <w:proofErr w:type="spellStart"/>
      <w:r>
        <w:t>Künig</w:t>
      </w:r>
      <w:proofErr w:type="spellEnd"/>
      <w:r>
        <w:t xml:space="preserve"> </w:t>
      </w:r>
      <w:proofErr w:type="spellStart"/>
      <w:r>
        <w:t>dencken</w:t>
      </w:r>
      <w:proofErr w:type="spellEnd"/>
      <w:r>
        <w:t xml:space="preserve"> </w:t>
      </w:r>
      <w:proofErr w:type="spellStart"/>
      <w:r>
        <w:t>doerfft</w:t>
      </w:r>
      <w:proofErr w:type="spellEnd"/>
      <w:r>
        <w:t xml:space="preserve"> / </w:t>
      </w:r>
      <w:proofErr w:type="spellStart"/>
      <w:r>
        <w:t>fur</w:t>
      </w:r>
      <w:proofErr w:type="spellEnd"/>
      <w:r>
        <w:t xml:space="preserve"> oder </w:t>
      </w:r>
      <w:proofErr w:type="spellStart"/>
      <w:r>
        <w:t>andhandt</w:t>
      </w:r>
      <w:proofErr w:type="spellEnd"/>
      <w:r>
        <w:t xml:space="preserve">. </w:t>
      </w:r>
      <w:proofErr w:type="spellStart"/>
      <w:r>
        <w:t>Wolan</w:t>
      </w:r>
      <w:proofErr w:type="spellEnd"/>
      <w:r>
        <w:t xml:space="preserve"> Uria </w:t>
      </w:r>
      <w:proofErr w:type="spellStart"/>
      <w:r>
        <w:t>wiltu</w:t>
      </w:r>
      <w:proofErr w:type="spellEnd"/>
      <w:r>
        <w:t xml:space="preserve"> </w:t>
      </w:r>
      <w:proofErr w:type="spellStart"/>
      <w:r>
        <w:t>nit</w:t>
      </w:r>
      <w:proofErr w:type="spellEnd"/>
      <w:r>
        <w:t xml:space="preserve"> (</w:t>
      </w:r>
      <w:proofErr w:type="spellStart"/>
      <w:r>
        <w:t>gedenckt</w:t>
      </w:r>
      <w:proofErr w:type="spellEnd"/>
      <w:r>
        <w:t xml:space="preserve"> er) so </w:t>
      </w:r>
      <w:proofErr w:type="spellStart"/>
      <w:r>
        <w:t>mustu</w:t>
      </w:r>
      <w:proofErr w:type="spellEnd"/>
      <w:r>
        <w:t xml:space="preserve"> / und </w:t>
      </w:r>
      <w:proofErr w:type="spellStart"/>
      <w:r>
        <w:t>wil</w:t>
      </w:r>
      <w:proofErr w:type="spellEnd"/>
      <w:r>
        <w:t xml:space="preserve"> ich sehen / wie </w:t>
      </w:r>
      <w:proofErr w:type="spellStart"/>
      <w:r>
        <w:t>jm</w:t>
      </w:r>
      <w:proofErr w:type="spellEnd"/>
      <w:r>
        <w:t xml:space="preserve"> sonst </w:t>
      </w:r>
      <w:proofErr w:type="spellStart"/>
      <w:r>
        <w:t>zuthun</w:t>
      </w:r>
      <w:proofErr w:type="spellEnd"/>
      <w:r>
        <w:t xml:space="preserve"> sei / schreibt also / wie der </w:t>
      </w:r>
      <w:proofErr w:type="spellStart"/>
      <w:r>
        <w:t>Tet</w:t>
      </w:r>
      <w:proofErr w:type="spellEnd"/>
      <w:r>
        <w:t xml:space="preserve"> laut / Joab. </w:t>
      </w:r>
    </w:p>
    <w:p w14:paraId="33024E77" w14:textId="77777777" w:rsidR="001B58A6" w:rsidRDefault="001B58A6" w:rsidP="001B58A6">
      <w:pPr>
        <w:pStyle w:val="StandardWeb"/>
      </w:pPr>
      <w:r>
        <w:rPr>
          <w:rStyle w:val="Fett"/>
          <w:rFonts w:eastAsiaTheme="majorEastAsia"/>
        </w:rPr>
        <w:t xml:space="preserve">Des morgens </w:t>
      </w:r>
      <w:proofErr w:type="spellStart"/>
      <w:r>
        <w:rPr>
          <w:rStyle w:val="Fett"/>
          <w:rFonts w:eastAsiaTheme="majorEastAsia"/>
        </w:rPr>
        <w:t>schreyb</w:t>
      </w:r>
      <w:proofErr w:type="spellEnd"/>
      <w:r>
        <w:rPr>
          <w:rStyle w:val="Fett"/>
          <w:rFonts w:eastAsiaTheme="majorEastAsia"/>
        </w:rPr>
        <w:t xml:space="preserve"> David </w:t>
      </w:r>
      <w:proofErr w:type="spellStart"/>
      <w:r>
        <w:rPr>
          <w:rStyle w:val="Fett"/>
          <w:rFonts w:eastAsiaTheme="majorEastAsia"/>
        </w:rPr>
        <w:t>ainen</w:t>
      </w:r>
      <w:proofErr w:type="spellEnd"/>
      <w:r>
        <w:rPr>
          <w:rStyle w:val="Fett"/>
          <w:rFonts w:eastAsiaTheme="majorEastAsia"/>
        </w:rPr>
        <w:t xml:space="preserve"> </w:t>
      </w:r>
      <w:proofErr w:type="spellStart"/>
      <w:r>
        <w:rPr>
          <w:rStyle w:val="Fett"/>
          <w:rFonts w:eastAsiaTheme="majorEastAsia"/>
        </w:rPr>
        <w:t>brieff</w:t>
      </w:r>
      <w:proofErr w:type="spellEnd"/>
      <w:r>
        <w:rPr>
          <w:rStyle w:val="Fett"/>
          <w:rFonts w:eastAsiaTheme="majorEastAsia"/>
        </w:rPr>
        <w:t xml:space="preserve"> zu Joab / und sandte </w:t>
      </w:r>
      <w:proofErr w:type="spellStart"/>
      <w:r>
        <w:rPr>
          <w:rStyle w:val="Fett"/>
          <w:rFonts w:eastAsiaTheme="majorEastAsia"/>
        </w:rPr>
        <w:t>jn</w:t>
      </w:r>
      <w:proofErr w:type="spellEnd"/>
      <w:r>
        <w:rPr>
          <w:rStyle w:val="Fett"/>
          <w:rFonts w:eastAsiaTheme="majorEastAsia"/>
        </w:rPr>
        <w:t xml:space="preserve"> durch </w:t>
      </w:r>
      <w:proofErr w:type="spellStart"/>
      <w:r>
        <w:rPr>
          <w:rStyle w:val="Fett"/>
          <w:rFonts w:eastAsiaTheme="majorEastAsia"/>
        </w:rPr>
        <w:t>Uriam</w:t>
      </w:r>
      <w:proofErr w:type="spellEnd"/>
      <w:r>
        <w:rPr>
          <w:rStyle w:val="Fett"/>
          <w:rFonts w:eastAsiaTheme="majorEastAsia"/>
        </w:rPr>
        <w:t>.</w:t>
      </w:r>
      <w:r>
        <w:t xml:space="preserve"> </w:t>
      </w:r>
    </w:p>
    <w:p w14:paraId="7A890943" w14:textId="77777777" w:rsidR="001B58A6" w:rsidRDefault="001B58A6" w:rsidP="001B58A6">
      <w:pPr>
        <w:pStyle w:val="StandardWeb"/>
      </w:pPr>
      <w:r>
        <w:rPr>
          <w:rStyle w:val="Hervorhebung"/>
        </w:rPr>
        <w:t xml:space="preserve">Urias </w:t>
      </w:r>
      <w:proofErr w:type="spellStart"/>
      <w:r>
        <w:rPr>
          <w:rStyle w:val="Hervorhebung"/>
        </w:rPr>
        <w:t>tregt</w:t>
      </w:r>
      <w:proofErr w:type="spellEnd"/>
      <w:r>
        <w:rPr>
          <w:rStyle w:val="Hervorhebung"/>
        </w:rPr>
        <w:t xml:space="preserve"> </w:t>
      </w:r>
      <w:proofErr w:type="spellStart"/>
      <w:r>
        <w:rPr>
          <w:rStyle w:val="Hervorhebung"/>
        </w:rPr>
        <w:t>brieff</w:t>
      </w:r>
      <w:proofErr w:type="spellEnd"/>
      <w:r>
        <w:rPr>
          <w:rStyle w:val="Hervorhebung"/>
        </w:rPr>
        <w:t xml:space="preserve"> wider sich </w:t>
      </w:r>
      <w:proofErr w:type="spellStart"/>
      <w:r>
        <w:rPr>
          <w:rStyle w:val="Hervorhebung"/>
        </w:rPr>
        <w:t>selbs</w:t>
      </w:r>
      <w:proofErr w:type="spellEnd"/>
      <w:r>
        <w:rPr>
          <w:rStyle w:val="Hervorhebung"/>
        </w:rPr>
        <w:t>.</w:t>
      </w:r>
      <w:r>
        <w:t xml:space="preserve"> Eines gar </w:t>
      </w:r>
      <w:proofErr w:type="spellStart"/>
      <w:r>
        <w:t>boesen</w:t>
      </w:r>
      <w:proofErr w:type="spellEnd"/>
      <w:r>
        <w:t xml:space="preserve"> und </w:t>
      </w:r>
      <w:proofErr w:type="spellStart"/>
      <w:r>
        <w:t>schaentlichen</w:t>
      </w:r>
      <w:proofErr w:type="spellEnd"/>
      <w:r>
        <w:t xml:space="preserve"> Raths / hat sich zuletzt David gebraucht / der den </w:t>
      </w:r>
      <w:proofErr w:type="spellStart"/>
      <w:r>
        <w:t>Saulin</w:t>
      </w:r>
      <w:proofErr w:type="spellEnd"/>
      <w:r>
        <w:t xml:space="preserve"> </w:t>
      </w:r>
      <w:proofErr w:type="spellStart"/>
      <w:r>
        <w:t>guete</w:t>
      </w:r>
      <w:proofErr w:type="spellEnd"/>
      <w:r>
        <w:t xml:space="preserve"> </w:t>
      </w:r>
      <w:proofErr w:type="spellStart"/>
      <w:r>
        <w:t>fürtrifft</w:t>
      </w:r>
      <w:proofErr w:type="spellEnd"/>
      <w:r>
        <w:t xml:space="preserve"> / und besser ist / </w:t>
      </w:r>
      <w:proofErr w:type="spellStart"/>
      <w:r>
        <w:t>nit</w:t>
      </w:r>
      <w:proofErr w:type="spellEnd"/>
      <w:r>
        <w:t xml:space="preserve"> nach der </w:t>
      </w:r>
      <w:proofErr w:type="spellStart"/>
      <w:r>
        <w:t>wercken</w:t>
      </w:r>
      <w:proofErr w:type="spellEnd"/>
      <w:r>
        <w:t xml:space="preserve"> </w:t>
      </w:r>
      <w:proofErr w:type="spellStart"/>
      <w:r>
        <w:t>gerechtigkait</w:t>
      </w:r>
      <w:proofErr w:type="spellEnd"/>
      <w:r>
        <w:t xml:space="preserve"> / sonder durch den </w:t>
      </w:r>
      <w:proofErr w:type="spellStart"/>
      <w:r>
        <w:t>vortail</w:t>
      </w:r>
      <w:proofErr w:type="spellEnd"/>
      <w:r>
        <w:t xml:space="preserve"> der </w:t>
      </w:r>
      <w:proofErr w:type="spellStart"/>
      <w:r>
        <w:t>waal</w:t>
      </w:r>
      <w:proofErr w:type="spellEnd"/>
      <w:r>
        <w:t xml:space="preserve"> / </w:t>
      </w:r>
      <w:proofErr w:type="spellStart"/>
      <w:r>
        <w:t>welchs</w:t>
      </w:r>
      <w:proofErr w:type="spellEnd"/>
      <w:r>
        <w:t xml:space="preserve"> </w:t>
      </w:r>
      <w:proofErr w:type="spellStart"/>
      <w:r>
        <w:t>nit</w:t>
      </w:r>
      <w:proofErr w:type="spellEnd"/>
      <w:r>
        <w:t xml:space="preserve"> dann </w:t>
      </w:r>
      <w:proofErr w:type="spellStart"/>
      <w:r>
        <w:t>allain</w:t>
      </w:r>
      <w:proofErr w:type="spellEnd"/>
      <w:r>
        <w:t xml:space="preserve"> aus Gottes </w:t>
      </w:r>
      <w:proofErr w:type="spellStart"/>
      <w:r>
        <w:t>gnaden</w:t>
      </w:r>
      <w:proofErr w:type="spellEnd"/>
      <w:r>
        <w:t xml:space="preserve"> / denen die sollen </w:t>
      </w:r>
      <w:proofErr w:type="spellStart"/>
      <w:r>
        <w:t>saelig</w:t>
      </w:r>
      <w:proofErr w:type="spellEnd"/>
      <w:r>
        <w:t xml:space="preserve"> werden / </w:t>
      </w:r>
      <w:proofErr w:type="spellStart"/>
      <w:r>
        <w:t>widerfaret</w:t>
      </w:r>
      <w:proofErr w:type="spellEnd"/>
      <w:r>
        <w:t xml:space="preserve">. Er trachtet nach dem leben des </w:t>
      </w:r>
      <w:proofErr w:type="spellStart"/>
      <w:r>
        <w:t>frummen</w:t>
      </w:r>
      <w:proofErr w:type="spellEnd"/>
      <w:r>
        <w:t xml:space="preserve"> Mans / wie er den / weil er </w:t>
      </w:r>
      <w:proofErr w:type="spellStart"/>
      <w:r>
        <w:t>jm</w:t>
      </w:r>
      <w:proofErr w:type="spellEnd"/>
      <w:r>
        <w:t xml:space="preserve"> </w:t>
      </w:r>
      <w:proofErr w:type="spellStart"/>
      <w:r>
        <w:t>sunst</w:t>
      </w:r>
      <w:proofErr w:type="spellEnd"/>
      <w:r>
        <w:t xml:space="preserve"> </w:t>
      </w:r>
      <w:proofErr w:type="spellStart"/>
      <w:r>
        <w:t>nit</w:t>
      </w:r>
      <w:proofErr w:type="spellEnd"/>
      <w:r>
        <w:t xml:space="preserve"> hat </w:t>
      </w:r>
      <w:proofErr w:type="spellStart"/>
      <w:r>
        <w:t>zugemoecht</w:t>
      </w:r>
      <w:proofErr w:type="spellEnd"/>
      <w:r>
        <w:t xml:space="preserve"> / entleib und umbringe / und das dazu </w:t>
      </w:r>
      <w:proofErr w:type="spellStart"/>
      <w:r>
        <w:t>nit</w:t>
      </w:r>
      <w:proofErr w:type="spellEnd"/>
      <w:r>
        <w:t xml:space="preserve"> mit </w:t>
      </w:r>
      <w:proofErr w:type="spellStart"/>
      <w:r>
        <w:t>oeffentlicher</w:t>
      </w:r>
      <w:proofErr w:type="spellEnd"/>
      <w:r>
        <w:t xml:space="preserve"> / sonder </w:t>
      </w:r>
      <w:proofErr w:type="spellStart"/>
      <w:r>
        <w:t>haimlicher</w:t>
      </w:r>
      <w:proofErr w:type="spellEnd"/>
      <w:r>
        <w:t xml:space="preserve"> und </w:t>
      </w:r>
      <w:proofErr w:type="spellStart"/>
      <w:r>
        <w:t>verraetherischer</w:t>
      </w:r>
      <w:proofErr w:type="spellEnd"/>
      <w:r>
        <w:t xml:space="preserve"> weiß. Er schreibt </w:t>
      </w:r>
      <w:proofErr w:type="spellStart"/>
      <w:r>
        <w:t>umb</w:t>
      </w:r>
      <w:proofErr w:type="spellEnd"/>
      <w:r>
        <w:t xml:space="preserve"> zubringen / zu ermorden / den </w:t>
      </w:r>
      <w:proofErr w:type="spellStart"/>
      <w:r>
        <w:t>Uriam</w:t>
      </w:r>
      <w:proofErr w:type="spellEnd"/>
      <w:r>
        <w:t xml:space="preserve"> / </w:t>
      </w:r>
      <w:proofErr w:type="spellStart"/>
      <w:r>
        <w:t>ainen</w:t>
      </w:r>
      <w:proofErr w:type="spellEnd"/>
      <w:r>
        <w:t xml:space="preserve"> </w:t>
      </w:r>
      <w:proofErr w:type="spellStart"/>
      <w:r>
        <w:t>brieff</w:t>
      </w:r>
      <w:proofErr w:type="spellEnd"/>
      <w:r>
        <w:t xml:space="preserve"> / den der </w:t>
      </w:r>
      <w:proofErr w:type="spellStart"/>
      <w:r>
        <w:t>unschüldig</w:t>
      </w:r>
      <w:proofErr w:type="spellEnd"/>
      <w:r>
        <w:t xml:space="preserve"> </w:t>
      </w:r>
      <w:proofErr w:type="spellStart"/>
      <w:r>
        <w:t>unnd</w:t>
      </w:r>
      <w:proofErr w:type="spellEnd"/>
      <w:r>
        <w:t xml:space="preserve"> </w:t>
      </w:r>
      <w:proofErr w:type="spellStart"/>
      <w:r>
        <w:t>theüer</w:t>
      </w:r>
      <w:proofErr w:type="spellEnd"/>
      <w:r>
        <w:t xml:space="preserve"> Heldt / der </w:t>
      </w:r>
      <w:proofErr w:type="spellStart"/>
      <w:r>
        <w:t>frumm</w:t>
      </w:r>
      <w:proofErr w:type="spellEnd"/>
      <w:r>
        <w:t xml:space="preserve"> / </w:t>
      </w:r>
      <w:proofErr w:type="spellStart"/>
      <w:r>
        <w:t>ainfaeltig</w:t>
      </w:r>
      <w:proofErr w:type="spellEnd"/>
      <w:r>
        <w:t xml:space="preserve"> / gerecht / und schlecht / Uria selber dem Joab hat bringen / </w:t>
      </w:r>
      <w:proofErr w:type="spellStart"/>
      <w:r>
        <w:t>unnd</w:t>
      </w:r>
      <w:proofErr w:type="spellEnd"/>
      <w:r>
        <w:t xml:space="preserve"> </w:t>
      </w:r>
      <w:proofErr w:type="spellStart"/>
      <w:r>
        <w:t>uber</w:t>
      </w:r>
      <w:proofErr w:type="spellEnd"/>
      <w:r>
        <w:t xml:space="preserve"> </w:t>
      </w:r>
      <w:proofErr w:type="spellStart"/>
      <w:r>
        <w:t>lieffern</w:t>
      </w:r>
      <w:proofErr w:type="spellEnd"/>
      <w:r>
        <w:t xml:space="preserve"> / </w:t>
      </w:r>
      <w:proofErr w:type="spellStart"/>
      <w:r>
        <w:t>muessen</w:t>
      </w:r>
      <w:proofErr w:type="spellEnd"/>
      <w:r>
        <w:t xml:space="preserve"> / damit sich </w:t>
      </w:r>
      <w:proofErr w:type="spellStart"/>
      <w:r>
        <w:t>selbs</w:t>
      </w:r>
      <w:proofErr w:type="spellEnd"/>
      <w:r>
        <w:t xml:space="preserve"> zum todt / </w:t>
      </w:r>
      <w:proofErr w:type="spellStart"/>
      <w:r>
        <w:t>zufordern</w:t>
      </w:r>
      <w:proofErr w:type="spellEnd"/>
      <w:r>
        <w:t xml:space="preserve"> / aus welcher that / der </w:t>
      </w:r>
      <w:proofErr w:type="spellStart"/>
      <w:r>
        <w:t>thewer</w:t>
      </w:r>
      <w:proofErr w:type="spellEnd"/>
      <w:r>
        <w:t xml:space="preserve"> und streng Fürst / oder </w:t>
      </w:r>
      <w:proofErr w:type="spellStart"/>
      <w:r>
        <w:t>Haubtman</w:t>
      </w:r>
      <w:proofErr w:type="spellEnd"/>
      <w:r>
        <w:t xml:space="preserve"> Joab / auch des Tyrannischen </w:t>
      </w:r>
      <w:proofErr w:type="spellStart"/>
      <w:r>
        <w:t>unnd</w:t>
      </w:r>
      <w:proofErr w:type="spellEnd"/>
      <w:r>
        <w:t xml:space="preserve"> greulichen </w:t>
      </w:r>
      <w:proofErr w:type="spellStart"/>
      <w:r>
        <w:t>todtschlags</w:t>
      </w:r>
      <w:proofErr w:type="spellEnd"/>
      <w:r>
        <w:t xml:space="preserve"> / </w:t>
      </w:r>
      <w:proofErr w:type="spellStart"/>
      <w:r>
        <w:t>ia</w:t>
      </w:r>
      <w:proofErr w:type="spellEnd"/>
      <w:r>
        <w:t xml:space="preserve"> </w:t>
      </w:r>
      <w:proofErr w:type="spellStart"/>
      <w:r>
        <w:t>Mordts</w:t>
      </w:r>
      <w:proofErr w:type="spellEnd"/>
      <w:r>
        <w:t xml:space="preserve"> </w:t>
      </w:r>
      <w:proofErr w:type="spellStart"/>
      <w:r>
        <w:t>tailhafftig</w:t>
      </w:r>
      <w:proofErr w:type="spellEnd"/>
      <w:r>
        <w:t xml:space="preserve"> </w:t>
      </w:r>
      <w:proofErr w:type="spellStart"/>
      <w:r>
        <w:t>wurd</w:t>
      </w:r>
      <w:proofErr w:type="spellEnd"/>
      <w:r>
        <w:t xml:space="preserve">. </w:t>
      </w:r>
    </w:p>
    <w:p w14:paraId="76354DF7" w14:textId="77777777" w:rsidR="001B58A6" w:rsidRDefault="001B58A6" w:rsidP="001B58A6">
      <w:pPr>
        <w:pStyle w:val="StandardWeb"/>
      </w:pPr>
      <w:r>
        <w:t xml:space="preserve">Es </w:t>
      </w:r>
      <w:proofErr w:type="spellStart"/>
      <w:r>
        <w:t>gange</w:t>
      </w:r>
      <w:proofErr w:type="spellEnd"/>
      <w:r>
        <w:t xml:space="preserve"> aber </w:t>
      </w:r>
      <w:proofErr w:type="spellStart"/>
      <w:r>
        <w:t>ainer</w:t>
      </w:r>
      <w:proofErr w:type="spellEnd"/>
      <w:r>
        <w:t xml:space="preserve"> nu hin und </w:t>
      </w:r>
      <w:proofErr w:type="spellStart"/>
      <w:r>
        <w:t>schüldige</w:t>
      </w:r>
      <w:proofErr w:type="spellEnd"/>
      <w:r>
        <w:t xml:space="preserve"> / für David Saul und Joab </w:t>
      </w:r>
      <w:proofErr w:type="spellStart"/>
      <w:r>
        <w:t>ains</w:t>
      </w:r>
      <w:proofErr w:type="spellEnd"/>
      <w:r>
        <w:t xml:space="preserve"> </w:t>
      </w:r>
      <w:proofErr w:type="spellStart"/>
      <w:r>
        <w:t>lasters</w:t>
      </w:r>
      <w:proofErr w:type="spellEnd"/>
      <w:r>
        <w:t xml:space="preserve"> / </w:t>
      </w:r>
      <w:proofErr w:type="spellStart"/>
      <w:r>
        <w:t>erwegende</w:t>
      </w:r>
      <w:proofErr w:type="spellEnd"/>
      <w:r>
        <w:t xml:space="preserve"> und erforschende </w:t>
      </w:r>
      <w:proofErr w:type="spellStart"/>
      <w:r>
        <w:t>jre</w:t>
      </w:r>
      <w:proofErr w:type="spellEnd"/>
      <w:r>
        <w:t xml:space="preserve"> </w:t>
      </w:r>
      <w:proofErr w:type="spellStart"/>
      <w:r>
        <w:t>boese</w:t>
      </w:r>
      <w:proofErr w:type="spellEnd"/>
      <w:r>
        <w:t xml:space="preserve"> </w:t>
      </w:r>
      <w:proofErr w:type="spellStart"/>
      <w:r>
        <w:t>werck</w:t>
      </w:r>
      <w:proofErr w:type="spellEnd"/>
      <w:r>
        <w:t xml:space="preserve"> / </w:t>
      </w:r>
      <w:proofErr w:type="spellStart"/>
      <w:r>
        <w:t>inn</w:t>
      </w:r>
      <w:proofErr w:type="spellEnd"/>
      <w:r>
        <w:t xml:space="preserve"> </w:t>
      </w:r>
      <w:proofErr w:type="spellStart"/>
      <w:r>
        <w:t>gemain</w:t>
      </w:r>
      <w:proofErr w:type="spellEnd"/>
      <w:r>
        <w:t xml:space="preserve"> oder sonderlich / nach der was / der </w:t>
      </w:r>
      <w:proofErr w:type="spellStart"/>
      <w:r>
        <w:t>gerechtigkait</w:t>
      </w:r>
      <w:proofErr w:type="spellEnd"/>
      <w:r>
        <w:t xml:space="preserve"> / die bei der Welt gilt / und straff der </w:t>
      </w:r>
      <w:proofErr w:type="spellStart"/>
      <w:r>
        <w:t>Goetlichen</w:t>
      </w:r>
      <w:proofErr w:type="spellEnd"/>
      <w:r>
        <w:t xml:space="preserve"> </w:t>
      </w:r>
      <w:proofErr w:type="spellStart"/>
      <w:r>
        <w:t>gerechtigkait</w:t>
      </w:r>
      <w:proofErr w:type="spellEnd"/>
      <w:r>
        <w:t xml:space="preserve"> / welche </w:t>
      </w:r>
      <w:proofErr w:type="spellStart"/>
      <w:r>
        <w:t>nit</w:t>
      </w:r>
      <w:proofErr w:type="spellEnd"/>
      <w:r>
        <w:t xml:space="preserve"> hangt an </w:t>
      </w:r>
      <w:proofErr w:type="spellStart"/>
      <w:r>
        <w:t>boesen</w:t>
      </w:r>
      <w:proofErr w:type="spellEnd"/>
      <w:r>
        <w:t xml:space="preserve"> oder guten </w:t>
      </w:r>
      <w:proofErr w:type="spellStart"/>
      <w:r>
        <w:t>wercken</w:t>
      </w:r>
      <w:proofErr w:type="spellEnd"/>
      <w:r>
        <w:t xml:space="preserve"> / sonder im aller </w:t>
      </w:r>
      <w:proofErr w:type="spellStart"/>
      <w:r>
        <w:t>hailigsten</w:t>
      </w:r>
      <w:proofErr w:type="spellEnd"/>
      <w:r>
        <w:t xml:space="preserve"> willen Gottes / und seiner aller freiesten / </w:t>
      </w:r>
      <w:proofErr w:type="spellStart"/>
      <w:r>
        <w:t>unnd</w:t>
      </w:r>
      <w:proofErr w:type="spellEnd"/>
      <w:r>
        <w:t xml:space="preserve"> </w:t>
      </w:r>
      <w:proofErr w:type="spellStart"/>
      <w:r>
        <w:t>billichsten</w:t>
      </w:r>
      <w:proofErr w:type="spellEnd"/>
      <w:r>
        <w:t xml:space="preserve"> </w:t>
      </w:r>
      <w:proofErr w:type="spellStart"/>
      <w:r>
        <w:t>wal</w:t>
      </w:r>
      <w:proofErr w:type="spellEnd"/>
      <w:r>
        <w:t xml:space="preserve"> / und nichts das minder die </w:t>
      </w:r>
      <w:proofErr w:type="spellStart"/>
      <w:r>
        <w:t>sünde</w:t>
      </w:r>
      <w:proofErr w:type="spellEnd"/>
      <w:r>
        <w:t xml:space="preserve"> straffet / </w:t>
      </w:r>
      <w:proofErr w:type="spellStart"/>
      <w:r>
        <w:t>unnd</w:t>
      </w:r>
      <w:proofErr w:type="spellEnd"/>
      <w:r>
        <w:t xml:space="preserve"> die </w:t>
      </w:r>
      <w:proofErr w:type="spellStart"/>
      <w:r>
        <w:t>hailigen</w:t>
      </w:r>
      <w:proofErr w:type="spellEnd"/>
      <w:r>
        <w:t xml:space="preserve"> / das ist gute </w:t>
      </w:r>
      <w:proofErr w:type="spellStart"/>
      <w:r>
        <w:t>werck</w:t>
      </w:r>
      <w:proofErr w:type="spellEnd"/>
      <w:r>
        <w:t xml:space="preserve"> des </w:t>
      </w:r>
      <w:proofErr w:type="spellStart"/>
      <w:r>
        <w:t>glaubens</w:t>
      </w:r>
      <w:proofErr w:type="spellEnd"/>
      <w:r>
        <w:t xml:space="preserve"> / mit der </w:t>
      </w:r>
      <w:proofErr w:type="spellStart"/>
      <w:r>
        <w:t>kroenung</w:t>
      </w:r>
      <w:proofErr w:type="spellEnd"/>
      <w:r>
        <w:t xml:space="preserve"> </w:t>
      </w:r>
      <w:proofErr w:type="spellStart"/>
      <w:r>
        <w:t>belonet</w:t>
      </w:r>
      <w:proofErr w:type="spellEnd"/>
      <w:r>
        <w:t xml:space="preserve"> / aber aus </w:t>
      </w:r>
      <w:proofErr w:type="spellStart"/>
      <w:r>
        <w:t>gnaden</w:t>
      </w:r>
      <w:proofErr w:type="spellEnd"/>
      <w:r>
        <w:t xml:space="preserve"> / aus welcher wir gerechtfertiget / das ist / gerecht und </w:t>
      </w:r>
      <w:proofErr w:type="spellStart"/>
      <w:r>
        <w:t>frumm</w:t>
      </w:r>
      <w:proofErr w:type="spellEnd"/>
      <w:r>
        <w:t xml:space="preserve"> gemacht werden / Nun </w:t>
      </w:r>
      <w:proofErr w:type="spellStart"/>
      <w:r>
        <w:t>weitter</w:t>
      </w:r>
      <w:proofErr w:type="spellEnd"/>
      <w:r>
        <w:t xml:space="preserve"> folget der Text. </w:t>
      </w:r>
    </w:p>
    <w:p w14:paraId="75FCFC08" w14:textId="77777777" w:rsidR="001B58A6" w:rsidRDefault="001B58A6" w:rsidP="001B58A6">
      <w:pPr>
        <w:pStyle w:val="StandardWeb"/>
      </w:pPr>
      <w:r>
        <w:rPr>
          <w:rStyle w:val="Fett"/>
          <w:rFonts w:eastAsiaTheme="majorEastAsia"/>
        </w:rPr>
        <w:t xml:space="preserve">Er schreib aber in den </w:t>
      </w:r>
      <w:proofErr w:type="spellStart"/>
      <w:r>
        <w:rPr>
          <w:rStyle w:val="Fett"/>
          <w:rFonts w:eastAsiaTheme="majorEastAsia"/>
        </w:rPr>
        <w:t>Brieff</w:t>
      </w:r>
      <w:proofErr w:type="spellEnd"/>
      <w:r>
        <w:rPr>
          <w:rStyle w:val="Fett"/>
          <w:rFonts w:eastAsiaTheme="majorEastAsia"/>
        </w:rPr>
        <w:t xml:space="preserve"> / </w:t>
      </w:r>
      <w:proofErr w:type="spellStart"/>
      <w:r>
        <w:rPr>
          <w:rStyle w:val="Fett"/>
          <w:rFonts w:eastAsiaTheme="majorEastAsia"/>
        </w:rPr>
        <w:t>Stellendt</w:t>
      </w:r>
      <w:proofErr w:type="spellEnd"/>
      <w:r>
        <w:rPr>
          <w:rStyle w:val="Fett"/>
          <w:rFonts w:eastAsiaTheme="majorEastAsia"/>
        </w:rPr>
        <w:t xml:space="preserve"> </w:t>
      </w:r>
      <w:proofErr w:type="spellStart"/>
      <w:r>
        <w:rPr>
          <w:rStyle w:val="Fett"/>
          <w:rFonts w:eastAsiaTheme="majorEastAsia"/>
        </w:rPr>
        <w:t>Uriam</w:t>
      </w:r>
      <w:proofErr w:type="spellEnd"/>
      <w:r>
        <w:rPr>
          <w:rStyle w:val="Fett"/>
          <w:rFonts w:eastAsiaTheme="majorEastAsia"/>
        </w:rPr>
        <w:t xml:space="preserve"> an den streit / da er am </w:t>
      </w:r>
      <w:proofErr w:type="spellStart"/>
      <w:r>
        <w:rPr>
          <w:rStyle w:val="Fett"/>
          <w:rFonts w:eastAsiaTheme="majorEastAsia"/>
        </w:rPr>
        <w:t>haertesten</w:t>
      </w:r>
      <w:proofErr w:type="spellEnd"/>
      <w:r>
        <w:rPr>
          <w:rStyle w:val="Fett"/>
          <w:rFonts w:eastAsiaTheme="majorEastAsia"/>
        </w:rPr>
        <w:t xml:space="preserve"> ist / </w:t>
      </w:r>
      <w:proofErr w:type="spellStart"/>
      <w:r>
        <w:rPr>
          <w:rStyle w:val="Fett"/>
          <w:rFonts w:eastAsiaTheme="majorEastAsia"/>
        </w:rPr>
        <w:t>unnd</w:t>
      </w:r>
      <w:proofErr w:type="spellEnd"/>
      <w:r>
        <w:rPr>
          <w:rStyle w:val="Fett"/>
          <w:rFonts w:eastAsiaTheme="majorEastAsia"/>
        </w:rPr>
        <w:t xml:space="preserve"> wenden </w:t>
      </w:r>
      <w:proofErr w:type="spellStart"/>
      <w:r>
        <w:rPr>
          <w:rStyle w:val="Fett"/>
          <w:rFonts w:eastAsiaTheme="majorEastAsia"/>
        </w:rPr>
        <w:t>eüch</w:t>
      </w:r>
      <w:proofErr w:type="spellEnd"/>
      <w:r>
        <w:rPr>
          <w:rStyle w:val="Fett"/>
          <w:rFonts w:eastAsiaTheme="majorEastAsia"/>
        </w:rPr>
        <w:t xml:space="preserve"> </w:t>
      </w:r>
      <w:proofErr w:type="spellStart"/>
      <w:r>
        <w:rPr>
          <w:rStyle w:val="Fett"/>
          <w:rFonts w:eastAsiaTheme="majorEastAsia"/>
        </w:rPr>
        <w:t>hinder</w:t>
      </w:r>
      <w:proofErr w:type="spellEnd"/>
      <w:r>
        <w:rPr>
          <w:rStyle w:val="Fett"/>
          <w:rFonts w:eastAsiaTheme="majorEastAsia"/>
        </w:rPr>
        <w:t xml:space="preserve"> </w:t>
      </w:r>
      <w:proofErr w:type="spellStart"/>
      <w:r>
        <w:rPr>
          <w:rStyle w:val="Fett"/>
          <w:rFonts w:eastAsiaTheme="majorEastAsia"/>
        </w:rPr>
        <w:t>jm</w:t>
      </w:r>
      <w:proofErr w:type="spellEnd"/>
      <w:r>
        <w:rPr>
          <w:rStyle w:val="Fett"/>
          <w:rFonts w:eastAsiaTheme="majorEastAsia"/>
        </w:rPr>
        <w:t xml:space="preserve"> ab / das er erschlagen werde.</w:t>
      </w:r>
      <w:r>
        <w:t xml:space="preserve"> </w:t>
      </w:r>
    </w:p>
    <w:p w14:paraId="055DB020" w14:textId="77777777" w:rsidR="001B58A6" w:rsidRDefault="001B58A6" w:rsidP="001B58A6">
      <w:pPr>
        <w:pStyle w:val="StandardWeb"/>
      </w:pPr>
      <w:r>
        <w:rPr>
          <w:rStyle w:val="Hervorhebung"/>
        </w:rPr>
        <w:t xml:space="preserve">David </w:t>
      </w:r>
      <w:proofErr w:type="spellStart"/>
      <w:r>
        <w:rPr>
          <w:rStyle w:val="Hervorhebung"/>
        </w:rPr>
        <w:t>schlegt</w:t>
      </w:r>
      <w:proofErr w:type="spellEnd"/>
      <w:r>
        <w:rPr>
          <w:rStyle w:val="Hervorhebung"/>
        </w:rPr>
        <w:t xml:space="preserve"> </w:t>
      </w:r>
      <w:proofErr w:type="spellStart"/>
      <w:r>
        <w:rPr>
          <w:rStyle w:val="Hervorhebung"/>
        </w:rPr>
        <w:t>Urie</w:t>
      </w:r>
      <w:proofErr w:type="spellEnd"/>
      <w:r>
        <w:rPr>
          <w:rStyle w:val="Hervorhebung"/>
        </w:rPr>
        <w:t xml:space="preserve"> </w:t>
      </w:r>
      <w:proofErr w:type="spellStart"/>
      <w:r>
        <w:rPr>
          <w:rStyle w:val="Hervorhebung"/>
        </w:rPr>
        <w:t>hinder</w:t>
      </w:r>
      <w:proofErr w:type="spellEnd"/>
      <w:r>
        <w:rPr>
          <w:rStyle w:val="Hervorhebung"/>
        </w:rPr>
        <w:t xml:space="preserve"> dem </w:t>
      </w:r>
      <w:proofErr w:type="spellStart"/>
      <w:r>
        <w:rPr>
          <w:rStyle w:val="Hervorhebung"/>
        </w:rPr>
        <w:t>liecht</w:t>
      </w:r>
      <w:proofErr w:type="spellEnd"/>
      <w:r>
        <w:rPr>
          <w:rStyle w:val="Hervorhebung"/>
        </w:rPr>
        <w:t xml:space="preserve"> drein.</w:t>
      </w:r>
      <w:r>
        <w:t xml:space="preserve"> David </w:t>
      </w:r>
      <w:proofErr w:type="spellStart"/>
      <w:r>
        <w:t>vertroestet</w:t>
      </w:r>
      <w:proofErr w:type="spellEnd"/>
      <w:r>
        <w:t xml:space="preserve"> sich seines guten </w:t>
      </w:r>
      <w:proofErr w:type="spellStart"/>
      <w:r>
        <w:t>geschreyß</w:t>
      </w:r>
      <w:proofErr w:type="spellEnd"/>
      <w:r>
        <w:t xml:space="preserve"> und </w:t>
      </w:r>
      <w:proofErr w:type="spellStart"/>
      <w:r>
        <w:t>mainung</w:t>
      </w:r>
      <w:proofErr w:type="spellEnd"/>
      <w:r>
        <w:t xml:space="preserve"> / von der </w:t>
      </w:r>
      <w:proofErr w:type="spellStart"/>
      <w:r>
        <w:t>gerechtigkait</w:t>
      </w:r>
      <w:proofErr w:type="spellEnd"/>
      <w:r>
        <w:t xml:space="preserve"> / die er bei den </w:t>
      </w:r>
      <w:proofErr w:type="spellStart"/>
      <w:r>
        <w:t>leütten</w:t>
      </w:r>
      <w:proofErr w:type="spellEnd"/>
      <w:r>
        <w:t xml:space="preserve"> / und vorab bei seinem </w:t>
      </w:r>
      <w:proofErr w:type="spellStart"/>
      <w:r>
        <w:t>vetter</w:t>
      </w:r>
      <w:proofErr w:type="spellEnd"/>
      <w:r>
        <w:t xml:space="preserve"> Joab </w:t>
      </w:r>
      <w:proofErr w:type="spellStart"/>
      <w:r>
        <w:t>hatt</w:t>
      </w:r>
      <w:proofErr w:type="spellEnd"/>
      <w:r>
        <w:t xml:space="preserve"> / damit er nichts </w:t>
      </w:r>
      <w:proofErr w:type="spellStart"/>
      <w:r>
        <w:t>unbilliche</w:t>
      </w:r>
      <w:proofErr w:type="spellEnd"/>
      <w:r>
        <w:t xml:space="preserve"> </w:t>
      </w:r>
      <w:proofErr w:type="spellStart"/>
      <w:r>
        <w:t>unnd</w:t>
      </w:r>
      <w:proofErr w:type="spellEnd"/>
      <w:r>
        <w:t xml:space="preserve"> unredliche </w:t>
      </w:r>
      <w:proofErr w:type="spellStart"/>
      <w:r>
        <w:t>ursach</w:t>
      </w:r>
      <w:proofErr w:type="spellEnd"/>
      <w:r>
        <w:t xml:space="preserve"> wider seine knechte </w:t>
      </w:r>
      <w:proofErr w:type="spellStart"/>
      <w:r>
        <w:t>geboette</w:t>
      </w:r>
      <w:proofErr w:type="spellEnd"/>
      <w:r>
        <w:t xml:space="preserve"> und </w:t>
      </w:r>
      <w:proofErr w:type="spellStart"/>
      <w:r>
        <w:t>fürnem</w:t>
      </w:r>
      <w:proofErr w:type="spellEnd"/>
      <w:r>
        <w:t xml:space="preserve"> / geachtet würde. David </w:t>
      </w:r>
      <w:proofErr w:type="spellStart"/>
      <w:r>
        <w:t>verstaltet</w:t>
      </w:r>
      <w:proofErr w:type="spellEnd"/>
      <w:r>
        <w:t xml:space="preserve"> im schreiben / so er an Joab selber thut / seine </w:t>
      </w:r>
      <w:proofErr w:type="spellStart"/>
      <w:r>
        <w:t>redenn</w:t>
      </w:r>
      <w:proofErr w:type="spellEnd"/>
      <w:r>
        <w:t xml:space="preserve"> der </w:t>
      </w:r>
      <w:proofErr w:type="spellStart"/>
      <w:r>
        <w:t>massen</w:t>
      </w:r>
      <w:proofErr w:type="spellEnd"/>
      <w:r>
        <w:t xml:space="preserve"> / das Joab </w:t>
      </w:r>
      <w:proofErr w:type="spellStart"/>
      <w:r>
        <w:t>nit</w:t>
      </w:r>
      <w:proofErr w:type="spellEnd"/>
      <w:r>
        <w:t xml:space="preserve"> anders glauben </w:t>
      </w:r>
      <w:proofErr w:type="spellStart"/>
      <w:r>
        <w:t>kan</w:t>
      </w:r>
      <w:proofErr w:type="spellEnd"/>
      <w:r>
        <w:t xml:space="preserve"> / dann das Uria etwa </w:t>
      </w:r>
      <w:proofErr w:type="spellStart"/>
      <w:r>
        <w:t>ain</w:t>
      </w:r>
      <w:proofErr w:type="spellEnd"/>
      <w:r>
        <w:t xml:space="preserve"> </w:t>
      </w:r>
      <w:proofErr w:type="spellStart"/>
      <w:r>
        <w:t>haimlich</w:t>
      </w:r>
      <w:proofErr w:type="spellEnd"/>
      <w:r>
        <w:t xml:space="preserve"> übel gethan / und </w:t>
      </w:r>
      <w:proofErr w:type="spellStart"/>
      <w:r>
        <w:t>mißhandlung</w:t>
      </w:r>
      <w:proofErr w:type="spellEnd"/>
      <w:r>
        <w:t xml:space="preserve"> begangen hab / </w:t>
      </w:r>
      <w:proofErr w:type="spellStart"/>
      <w:r>
        <w:t>umb</w:t>
      </w:r>
      <w:proofErr w:type="spellEnd"/>
      <w:r>
        <w:t xml:space="preserve"> des willen der </w:t>
      </w:r>
      <w:proofErr w:type="spellStart"/>
      <w:r>
        <w:t>Künig</w:t>
      </w:r>
      <w:proofErr w:type="spellEnd"/>
      <w:r>
        <w:t xml:space="preserve"> </w:t>
      </w:r>
      <w:proofErr w:type="spellStart"/>
      <w:r>
        <w:t>jn</w:t>
      </w:r>
      <w:proofErr w:type="spellEnd"/>
      <w:r>
        <w:t xml:space="preserve"> </w:t>
      </w:r>
      <w:proofErr w:type="spellStart"/>
      <w:r>
        <w:t>eerlicher</w:t>
      </w:r>
      <w:proofErr w:type="spellEnd"/>
      <w:r>
        <w:t xml:space="preserve"> </w:t>
      </w:r>
      <w:proofErr w:type="spellStart"/>
      <w:r>
        <w:t>weyß</w:t>
      </w:r>
      <w:proofErr w:type="spellEnd"/>
      <w:r>
        <w:t xml:space="preserve"> / und </w:t>
      </w:r>
      <w:proofErr w:type="spellStart"/>
      <w:r>
        <w:t>nit</w:t>
      </w:r>
      <w:proofErr w:type="spellEnd"/>
      <w:r>
        <w:t xml:space="preserve"> mit </w:t>
      </w:r>
      <w:proofErr w:type="spellStart"/>
      <w:r>
        <w:t>oeffentlicher</w:t>
      </w:r>
      <w:proofErr w:type="spellEnd"/>
      <w:r>
        <w:t xml:space="preserve"> </w:t>
      </w:r>
      <w:proofErr w:type="spellStart"/>
      <w:r>
        <w:t>schmach</w:t>
      </w:r>
      <w:proofErr w:type="spellEnd"/>
      <w:r>
        <w:t xml:space="preserve"> / hab lassen wollen </w:t>
      </w:r>
      <w:proofErr w:type="spellStart"/>
      <w:r>
        <w:t>getoedtet</w:t>
      </w:r>
      <w:proofErr w:type="spellEnd"/>
      <w:r>
        <w:t xml:space="preserve"> werden. Dann also schreibet er / </w:t>
      </w:r>
      <w:proofErr w:type="spellStart"/>
      <w:r>
        <w:t>Stellendt</w:t>
      </w:r>
      <w:proofErr w:type="spellEnd"/>
      <w:r>
        <w:t xml:space="preserve"> </w:t>
      </w:r>
      <w:proofErr w:type="spellStart"/>
      <w:r>
        <w:t>Uriam</w:t>
      </w:r>
      <w:proofErr w:type="spellEnd"/>
      <w:r>
        <w:t xml:space="preserve"> / etc. Als zu </w:t>
      </w:r>
      <w:proofErr w:type="spellStart"/>
      <w:r>
        <w:t>vilen</w:t>
      </w:r>
      <w:proofErr w:type="spellEnd"/>
      <w:r>
        <w:t xml:space="preserve"> / und </w:t>
      </w:r>
      <w:proofErr w:type="spellStart"/>
      <w:r>
        <w:t>nit</w:t>
      </w:r>
      <w:proofErr w:type="spellEnd"/>
      <w:r>
        <w:t xml:space="preserve"> zu </w:t>
      </w:r>
      <w:proofErr w:type="spellStart"/>
      <w:r>
        <w:t>ainem</w:t>
      </w:r>
      <w:proofErr w:type="spellEnd"/>
      <w:r>
        <w:t xml:space="preserve"> / damit Joab nichts </w:t>
      </w:r>
      <w:proofErr w:type="spellStart"/>
      <w:r>
        <w:t>argwon</w:t>
      </w:r>
      <w:proofErr w:type="spellEnd"/>
      <w:r>
        <w:t xml:space="preserve"> / von etwa </w:t>
      </w:r>
      <w:proofErr w:type="spellStart"/>
      <w:r>
        <w:t>ainer</w:t>
      </w:r>
      <w:proofErr w:type="spellEnd"/>
      <w:r>
        <w:t xml:space="preserve"> des </w:t>
      </w:r>
      <w:proofErr w:type="spellStart"/>
      <w:r>
        <w:t>Künigs</w:t>
      </w:r>
      <w:proofErr w:type="spellEnd"/>
      <w:r>
        <w:t xml:space="preserve"> untrew / sonder von der </w:t>
      </w:r>
      <w:proofErr w:type="spellStart"/>
      <w:r>
        <w:t>gerechtigkait</w:t>
      </w:r>
      <w:proofErr w:type="spellEnd"/>
      <w:r>
        <w:t xml:space="preserve"> / vom </w:t>
      </w:r>
      <w:proofErr w:type="spellStart"/>
      <w:r>
        <w:t>Künig</w:t>
      </w:r>
      <w:proofErr w:type="spellEnd"/>
      <w:r>
        <w:t xml:space="preserve"> </w:t>
      </w:r>
      <w:proofErr w:type="spellStart"/>
      <w:r>
        <w:t>nit</w:t>
      </w:r>
      <w:proofErr w:type="spellEnd"/>
      <w:r>
        <w:t xml:space="preserve"> on grosse </w:t>
      </w:r>
      <w:proofErr w:type="spellStart"/>
      <w:r>
        <w:t>ursach</w:t>
      </w:r>
      <w:proofErr w:type="spellEnd"/>
      <w:r>
        <w:t xml:space="preserve"> / verschaffen. </w:t>
      </w:r>
      <w:proofErr w:type="spellStart"/>
      <w:r>
        <w:t>Darumb</w:t>
      </w:r>
      <w:proofErr w:type="spellEnd"/>
      <w:r>
        <w:t xml:space="preserve"> </w:t>
      </w:r>
      <w:proofErr w:type="spellStart"/>
      <w:r>
        <w:t>wilfaret</w:t>
      </w:r>
      <w:proofErr w:type="spellEnd"/>
      <w:r>
        <w:t xml:space="preserve"> </w:t>
      </w:r>
      <w:proofErr w:type="spellStart"/>
      <w:r>
        <w:t>hirinnen</w:t>
      </w:r>
      <w:proofErr w:type="spellEnd"/>
      <w:r>
        <w:t xml:space="preserve"> Joab der </w:t>
      </w:r>
      <w:proofErr w:type="spellStart"/>
      <w:r>
        <w:t>anmuttungen</w:t>
      </w:r>
      <w:proofErr w:type="spellEnd"/>
      <w:r>
        <w:t xml:space="preserve"> Davids / wie folget. </w:t>
      </w:r>
    </w:p>
    <w:p w14:paraId="763A80C8" w14:textId="77777777" w:rsidR="001B58A6" w:rsidRDefault="001B58A6" w:rsidP="001B58A6">
      <w:pPr>
        <w:pStyle w:val="StandardWeb"/>
      </w:pPr>
      <w:r>
        <w:rPr>
          <w:rStyle w:val="Fett"/>
          <w:rFonts w:eastAsiaTheme="majorEastAsia"/>
        </w:rPr>
        <w:t xml:space="preserve">Als nun Joab </w:t>
      </w:r>
      <w:proofErr w:type="spellStart"/>
      <w:r>
        <w:rPr>
          <w:rStyle w:val="Fett"/>
          <w:rFonts w:eastAsiaTheme="majorEastAsia"/>
        </w:rPr>
        <w:t>umb</w:t>
      </w:r>
      <w:proofErr w:type="spellEnd"/>
      <w:r>
        <w:rPr>
          <w:rStyle w:val="Fett"/>
          <w:rFonts w:eastAsiaTheme="majorEastAsia"/>
        </w:rPr>
        <w:t xml:space="preserve"> der Statt lag / stellet er </w:t>
      </w:r>
      <w:proofErr w:type="spellStart"/>
      <w:r>
        <w:rPr>
          <w:rStyle w:val="Fett"/>
          <w:rFonts w:eastAsiaTheme="majorEastAsia"/>
        </w:rPr>
        <w:t>Uriam</w:t>
      </w:r>
      <w:proofErr w:type="spellEnd"/>
      <w:r>
        <w:rPr>
          <w:rStyle w:val="Fett"/>
          <w:rFonts w:eastAsiaTheme="majorEastAsia"/>
        </w:rPr>
        <w:t xml:space="preserve"> an das </w:t>
      </w:r>
      <w:proofErr w:type="spellStart"/>
      <w:r>
        <w:rPr>
          <w:rStyle w:val="Fett"/>
          <w:rFonts w:eastAsiaTheme="majorEastAsia"/>
        </w:rPr>
        <w:t>ort</w:t>
      </w:r>
      <w:proofErr w:type="spellEnd"/>
      <w:r>
        <w:rPr>
          <w:rStyle w:val="Fett"/>
          <w:rFonts w:eastAsiaTheme="majorEastAsia"/>
        </w:rPr>
        <w:t xml:space="preserve"> / da er </w:t>
      </w:r>
      <w:proofErr w:type="spellStart"/>
      <w:r>
        <w:rPr>
          <w:rStyle w:val="Fett"/>
          <w:rFonts w:eastAsiaTheme="majorEastAsia"/>
        </w:rPr>
        <w:t>wißte</w:t>
      </w:r>
      <w:proofErr w:type="spellEnd"/>
      <w:r>
        <w:rPr>
          <w:rStyle w:val="Fett"/>
          <w:rFonts w:eastAsiaTheme="majorEastAsia"/>
        </w:rPr>
        <w:t xml:space="preserve"> das streitbare </w:t>
      </w:r>
      <w:proofErr w:type="spellStart"/>
      <w:r>
        <w:rPr>
          <w:rStyle w:val="Fett"/>
          <w:rFonts w:eastAsiaTheme="majorEastAsia"/>
        </w:rPr>
        <w:t>Maenner</w:t>
      </w:r>
      <w:proofErr w:type="spellEnd"/>
      <w:r>
        <w:rPr>
          <w:rStyle w:val="Fett"/>
          <w:rFonts w:eastAsiaTheme="majorEastAsia"/>
        </w:rPr>
        <w:t xml:space="preserve"> waren.</w:t>
      </w:r>
      <w:r>
        <w:t xml:space="preserve"> </w:t>
      </w:r>
    </w:p>
    <w:p w14:paraId="3D6B6B99" w14:textId="77777777" w:rsidR="001B58A6" w:rsidRDefault="001B58A6" w:rsidP="001B58A6">
      <w:pPr>
        <w:pStyle w:val="StandardWeb"/>
      </w:pPr>
      <w:r>
        <w:rPr>
          <w:rStyle w:val="Hervorhebung"/>
        </w:rPr>
        <w:t xml:space="preserve">Joab </w:t>
      </w:r>
      <w:proofErr w:type="spellStart"/>
      <w:r>
        <w:rPr>
          <w:rStyle w:val="Hervorhebung"/>
        </w:rPr>
        <w:t>gehorsamet</w:t>
      </w:r>
      <w:proofErr w:type="spellEnd"/>
      <w:r>
        <w:rPr>
          <w:rStyle w:val="Hervorhebung"/>
        </w:rPr>
        <w:t xml:space="preserve"> David wider Gott.</w:t>
      </w:r>
      <w:r>
        <w:t xml:space="preserve"> In der </w:t>
      </w:r>
      <w:proofErr w:type="spellStart"/>
      <w:r>
        <w:t>belegerung</w:t>
      </w:r>
      <w:proofErr w:type="spellEnd"/>
      <w:r>
        <w:t xml:space="preserve"> der Statt </w:t>
      </w:r>
      <w:proofErr w:type="spellStart"/>
      <w:r>
        <w:t>Kabba</w:t>
      </w:r>
      <w:proofErr w:type="spellEnd"/>
      <w:r>
        <w:t xml:space="preserve"> / verhüttet </w:t>
      </w:r>
      <w:proofErr w:type="spellStart"/>
      <w:r>
        <w:t>unnd</w:t>
      </w:r>
      <w:proofErr w:type="spellEnd"/>
      <w:r>
        <w:t xml:space="preserve"> </w:t>
      </w:r>
      <w:proofErr w:type="spellStart"/>
      <w:r>
        <w:t>bewaret</w:t>
      </w:r>
      <w:proofErr w:type="spellEnd"/>
      <w:r>
        <w:t xml:space="preserve"> Joab die Thor </w:t>
      </w:r>
      <w:proofErr w:type="spellStart"/>
      <w:r>
        <w:t>unnd</w:t>
      </w:r>
      <w:proofErr w:type="spellEnd"/>
      <w:r>
        <w:t xml:space="preserve"> </w:t>
      </w:r>
      <w:proofErr w:type="spellStart"/>
      <w:r>
        <w:t>Pfortenn</w:t>
      </w:r>
      <w:proofErr w:type="spellEnd"/>
      <w:r>
        <w:t xml:space="preserve"> / da man sich besorgen </w:t>
      </w:r>
      <w:proofErr w:type="spellStart"/>
      <w:r>
        <w:t>must</w:t>
      </w:r>
      <w:proofErr w:type="spellEnd"/>
      <w:r>
        <w:t xml:space="preserve"> / das der </w:t>
      </w:r>
      <w:proofErr w:type="spellStart"/>
      <w:r>
        <w:t>Feindt</w:t>
      </w:r>
      <w:proofErr w:type="spellEnd"/>
      <w:r>
        <w:t xml:space="preserve"> </w:t>
      </w:r>
      <w:proofErr w:type="spellStart"/>
      <w:r>
        <w:t>heraußbreche</w:t>
      </w:r>
      <w:proofErr w:type="spellEnd"/>
      <w:r>
        <w:t xml:space="preserve"> / und sie im </w:t>
      </w:r>
      <w:proofErr w:type="spellStart"/>
      <w:r>
        <w:t>Laeger</w:t>
      </w:r>
      <w:proofErr w:type="spellEnd"/>
      <w:r>
        <w:t xml:space="preserve"> überfiele. Da verordnet er </w:t>
      </w:r>
      <w:proofErr w:type="spellStart"/>
      <w:r>
        <w:t>Uriam</w:t>
      </w:r>
      <w:proofErr w:type="spellEnd"/>
      <w:r>
        <w:t xml:space="preserve"> / dann er </w:t>
      </w:r>
      <w:proofErr w:type="spellStart"/>
      <w:r>
        <w:t>wuste</w:t>
      </w:r>
      <w:proofErr w:type="spellEnd"/>
      <w:r>
        <w:t xml:space="preserve"> das er herrlich </w:t>
      </w:r>
      <w:proofErr w:type="spellStart"/>
      <w:r>
        <w:t>streitten</w:t>
      </w:r>
      <w:proofErr w:type="spellEnd"/>
      <w:r>
        <w:t xml:space="preserve"> / und </w:t>
      </w:r>
      <w:proofErr w:type="spellStart"/>
      <w:r>
        <w:t>dapffern</w:t>
      </w:r>
      <w:proofErr w:type="spellEnd"/>
      <w:r>
        <w:t xml:space="preserve"> </w:t>
      </w:r>
      <w:proofErr w:type="spellStart"/>
      <w:r>
        <w:t>widerstandt</w:t>
      </w:r>
      <w:proofErr w:type="spellEnd"/>
      <w:r>
        <w:t xml:space="preserve"> thun </w:t>
      </w:r>
      <w:proofErr w:type="spellStart"/>
      <w:r>
        <w:t>wurd</w:t>
      </w:r>
      <w:proofErr w:type="spellEnd"/>
      <w:r>
        <w:t xml:space="preserve"> / an </w:t>
      </w:r>
      <w:proofErr w:type="spellStart"/>
      <w:r>
        <w:t>ainen</w:t>
      </w:r>
      <w:proofErr w:type="spellEnd"/>
      <w:r>
        <w:t xml:space="preserve"> </w:t>
      </w:r>
      <w:proofErr w:type="spellStart"/>
      <w:r>
        <w:t>gefaerlichsten</w:t>
      </w:r>
      <w:proofErr w:type="spellEnd"/>
      <w:r>
        <w:t xml:space="preserve"> </w:t>
      </w:r>
      <w:proofErr w:type="spellStart"/>
      <w:r>
        <w:t>ort</w:t>
      </w:r>
      <w:proofErr w:type="spellEnd"/>
      <w:r>
        <w:t xml:space="preserve"> / wie der </w:t>
      </w:r>
      <w:proofErr w:type="spellStart"/>
      <w:r>
        <w:t>Künig</w:t>
      </w:r>
      <w:proofErr w:type="spellEnd"/>
      <w:r>
        <w:t xml:space="preserve"> geschrieben / und </w:t>
      </w:r>
      <w:proofErr w:type="spellStart"/>
      <w:r>
        <w:t>befelch</w:t>
      </w:r>
      <w:proofErr w:type="spellEnd"/>
      <w:r>
        <w:t xml:space="preserve"> geben </w:t>
      </w:r>
      <w:proofErr w:type="spellStart"/>
      <w:r>
        <w:t>hatt</w:t>
      </w:r>
      <w:proofErr w:type="spellEnd"/>
      <w:r>
        <w:t xml:space="preserve"> / da </w:t>
      </w:r>
      <w:proofErr w:type="spellStart"/>
      <w:r>
        <w:t>maeniglich</w:t>
      </w:r>
      <w:proofErr w:type="spellEnd"/>
      <w:r>
        <w:t xml:space="preserve"> die </w:t>
      </w:r>
      <w:proofErr w:type="spellStart"/>
      <w:r>
        <w:t>streitbaresten</w:t>
      </w:r>
      <w:proofErr w:type="spellEnd"/>
      <w:r>
        <w:t xml:space="preserve"> </w:t>
      </w:r>
      <w:proofErr w:type="spellStart"/>
      <w:r>
        <w:t>burger</w:t>
      </w:r>
      <w:proofErr w:type="spellEnd"/>
      <w:r>
        <w:t xml:space="preserve"> und Man sich </w:t>
      </w:r>
      <w:proofErr w:type="spellStart"/>
      <w:r>
        <w:t>versahe</w:t>
      </w:r>
      <w:proofErr w:type="spellEnd"/>
      <w:r>
        <w:t xml:space="preserve"> / das daselbst der streit am </w:t>
      </w:r>
      <w:proofErr w:type="spellStart"/>
      <w:r>
        <w:t>haertesten</w:t>
      </w:r>
      <w:proofErr w:type="spellEnd"/>
      <w:r>
        <w:t xml:space="preserve"> und </w:t>
      </w:r>
      <w:proofErr w:type="spellStart"/>
      <w:r>
        <w:t>gefaerlichsten</w:t>
      </w:r>
      <w:proofErr w:type="spellEnd"/>
      <w:r>
        <w:t xml:space="preserve"> </w:t>
      </w:r>
      <w:proofErr w:type="spellStart"/>
      <w:r>
        <w:t>wurd</w:t>
      </w:r>
      <w:proofErr w:type="spellEnd"/>
      <w:r>
        <w:t xml:space="preserve"> / da </w:t>
      </w:r>
      <w:proofErr w:type="spellStart"/>
      <w:r>
        <w:t>wardt</w:t>
      </w:r>
      <w:proofErr w:type="spellEnd"/>
      <w:r>
        <w:t xml:space="preserve"> er hin zum </w:t>
      </w:r>
      <w:proofErr w:type="spellStart"/>
      <w:r>
        <w:t>Huetter</w:t>
      </w:r>
      <w:proofErr w:type="spellEnd"/>
      <w:r>
        <w:t xml:space="preserve"> </w:t>
      </w:r>
      <w:proofErr w:type="spellStart"/>
      <w:r>
        <w:t>gestaelt</w:t>
      </w:r>
      <w:proofErr w:type="spellEnd"/>
      <w:r>
        <w:t xml:space="preserve"> / da stehet er </w:t>
      </w:r>
      <w:proofErr w:type="spellStart"/>
      <w:r>
        <w:t>ane</w:t>
      </w:r>
      <w:proofErr w:type="spellEnd"/>
      <w:r>
        <w:t xml:space="preserve"> in </w:t>
      </w:r>
      <w:proofErr w:type="spellStart"/>
      <w:r>
        <w:t>gefahr</w:t>
      </w:r>
      <w:proofErr w:type="spellEnd"/>
      <w:r>
        <w:t xml:space="preserve"> seines </w:t>
      </w:r>
      <w:proofErr w:type="spellStart"/>
      <w:r>
        <w:t>lebens</w:t>
      </w:r>
      <w:proofErr w:type="spellEnd"/>
      <w:r>
        <w:t xml:space="preserve">, der gut / </w:t>
      </w:r>
      <w:proofErr w:type="spellStart"/>
      <w:r>
        <w:t>frumm</w:t>
      </w:r>
      <w:proofErr w:type="spellEnd"/>
      <w:r>
        <w:t xml:space="preserve"> / und redlich Urias / </w:t>
      </w:r>
      <w:proofErr w:type="spellStart"/>
      <w:r>
        <w:t>waiß</w:t>
      </w:r>
      <w:proofErr w:type="spellEnd"/>
      <w:r>
        <w:t xml:space="preserve"> aber </w:t>
      </w:r>
      <w:proofErr w:type="spellStart"/>
      <w:r>
        <w:t>nit</w:t>
      </w:r>
      <w:proofErr w:type="spellEnd"/>
      <w:r>
        <w:t xml:space="preserve"> / das es </w:t>
      </w:r>
      <w:proofErr w:type="spellStart"/>
      <w:r>
        <w:t>jm</w:t>
      </w:r>
      <w:proofErr w:type="spellEnd"/>
      <w:r>
        <w:t xml:space="preserve"> sein leben </w:t>
      </w:r>
      <w:proofErr w:type="spellStart"/>
      <w:r>
        <w:t>giltet</w:t>
      </w:r>
      <w:proofErr w:type="spellEnd"/>
      <w:r>
        <w:t xml:space="preserve"> / und </w:t>
      </w:r>
      <w:proofErr w:type="spellStart"/>
      <w:r>
        <w:t>darumb</w:t>
      </w:r>
      <w:proofErr w:type="spellEnd"/>
      <w:r>
        <w:t xml:space="preserve"> angesehen ist / also zu </w:t>
      </w:r>
      <w:proofErr w:type="spellStart"/>
      <w:r>
        <w:t>handlen</w:t>
      </w:r>
      <w:proofErr w:type="spellEnd"/>
      <w:r>
        <w:t xml:space="preserve"> / das es </w:t>
      </w:r>
      <w:proofErr w:type="spellStart"/>
      <w:r>
        <w:t>jm</w:t>
      </w:r>
      <w:proofErr w:type="spellEnd"/>
      <w:r>
        <w:t xml:space="preserve"> sein leben kosten oder gelten sol. </w:t>
      </w:r>
      <w:proofErr w:type="spellStart"/>
      <w:r>
        <w:t>Disen</w:t>
      </w:r>
      <w:proofErr w:type="spellEnd"/>
      <w:r>
        <w:t xml:space="preserve"> lohn / den todt / </w:t>
      </w:r>
      <w:proofErr w:type="spellStart"/>
      <w:r>
        <w:t>empfahet</w:t>
      </w:r>
      <w:proofErr w:type="spellEnd"/>
      <w:r>
        <w:t xml:space="preserve"> Urias / </w:t>
      </w:r>
      <w:proofErr w:type="spellStart"/>
      <w:r>
        <w:t>fur</w:t>
      </w:r>
      <w:proofErr w:type="spellEnd"/>
      <w:r>
        <w:t xml:space="preserve"> seine sorg und </w:t>
      </w:r>
      <w:proofErr w:type="spellStart"/>
      <w:r>
        <w:t>trew</w:t>
      </w:r>
      <w:proofErr w:type="spellEnd"/>
      <w:r>
        <w:t xml:space="preserve"> / </w:t>
      </w:r>
      <w:proofErr w:type="spellStart"/>
      <w:r>
        <w:t>fur</w:t>
      </w:r>
      <w:proofErr w:type="spellEnd"/>
      <w:r>
        <w:t xml:space="preserve"> den </w:t>
      </w:r>
      <w:proofErr w:type="spellStart"/>
      <w:r>
        <w:t>Künig</w:t>
      </w:r>
      <w:proofErr w:type="spellEnd"/>
      <w:r>
        <w:t xml:space="preserve"> / und </w:t>
      </w:r>
      <w:proofErr w:type="spellStart"/>
      <w:r>
        <w:t>gantz</w:t>
      </w:r>
      <w:proofErr w:type="spellEnd"/>
      <w:r>
        <w:t xml:space="preserve"> Israel / Also </w:t>
      </w:r>
      <w:proofErr w:type="spellStart"/>
      <w:r>
        <w:t>würt</w:t>
      </w:r>
      <w:proofErr w:type="spellEnd"/>
      <w:r>
        <w:t xml:space="preserve"> </w:t>
      </w:r>
      <w:proofErr w:type="spellStart"/>
      <w:r>
        <w:t>jm</w:t>
      </w:r>
      <w:proofErr w:type="spellEnd"/>
      <w:r>
        <w:t xml:space="preserve"> sein </w:t>
      </w:r>
      <w:proofErr w:type="spellStart"/>
      <w:r>
        <w:t>gutthat</w:t>
      </w:r>
      <w:proofErr w:type="spellEnd"/>
      <w:r>
        <w:t xml:space="preserve"> mit </w:t>
      </w:r>
      <w:proofErr w:type="spellStart"/>
      <w:r>
        <w:t>boesem</w:t>
      </w:r>
      <w:proofErr w:type="spellEnd"/>
      <w:r>
        <w:t xml:space="preserve"> vergolten / Der </w:t>
      </w:r>
      <w:proofErr w:type="spellStart"/>
      <w:r>
        <w:t>frumm</w:t>
      </w:r>
      <w:proofErr w:type="spellEnd"/>
      <w:r>
        <w:t xml:space="preserve"> man stirbt für die </w:t>
      </w:r>
      <w:proofErr w:type="spellStart"/>
      <w:r>
        <w:t>schoene</w:t>
      </w:r>
      <w:proofErr w:type="spellEnd"/>
      <w:r>
        <w:t xml:space="preserve"> seins Weibs / das ist der lohn des </w:t>
      </w:r>
      <w:proofErr w:type="spellStart"/>
      <w:r>
        <w:t>waschens</w:t>
      </w:r>
      <w:proofErr w:type="spellEnd"/>
      <w:r>
        <w:t xml:space="preserve"> Bathseba / Solchen lohn geben die </w:t>
      </w:r>
      <w:proofErr w:type="spellStart"/>
      <w:r>
        <w:t>zaertlerin</w:t>
      </w:r>
      <w:proofErr w:type="spellEnd"/>
      <w:r>
        <w:t xml:space="preserve"> / die </w:t>
      </w:r>
      <w:proofErr w:type="spellStart"/>
      <w:r>
        <w:t>jres</w:t>
      </w:r>
      <w:proofErr w:type="spellEnd"/>
      <w:r>
        <w:t xml:space="preserve"> </w:t>
      </w:r>
      <w:proofErr w:type="spellStart"/>
      <w:r>
        <w:t>leibs</w:t>
      </w:r>
      <w:proofErr w:type="spellEnd"/>
      <w:r>
        <w:t xml:space="preserve"> also wissen zupflegen / Das ist auch </w:t>
      </w:r>
      <w:proofErr w:type="spellStart"/>
      <w:r>
        <w:t>dz</w:t>
      </w:r>
      <w:proofErr w:type="spellEnd"/>
      <w:r>
        <w:t xml:space="preserve"> end des </w:t>
      </w:r>
      <w:proofErr w:type="spellStart"/>
      <w:r>
        <w:t>taeglichen</w:t>
      </w:r>
      <w:proofErr w:type="spellEnd"/>
      <w:r>
        <w:t xml:space="preserve"> </w:t>
      </w:r>
      <w:proofErr w:type="spellStart"/>
      <w:r>
        <w:t>schlaffens</w:t>
      </w:r>
      <w:proofErr w:type="spellEnd"/>
      <w:r>
        <w:t xml:space="preserve"> David. </w:t>
      </w:r>
    </w:p>
    <w:p w14:paraId="5D0B98A2" w14:textId="77777777" w:rsidR="001B58A6" w:rsidRDefault="001B58A6" w:rsidP="001B58A6">
      <w:pPr>
        <w:pStyle w:val="StandardWeb"/>
      </w:pPr>
      <w:r>
        <w:t xml:space="preserve">Joab ist flugs </w:t>
      </w:r>
      <w:proofErr w:type="spellStart"/>
      <w:r>
        <w:t>berait</w:t>
      </w:r>
      <w:proofErr w:type="spellEnd"/>
      <w:r>
        <w:t xml:space="preserve"> / seines Herren </w:t>
      </w:r>
      <w:proofErr w:type="spellStart"/>
      <w:r>
        <w:t>Künigs</w:t>
      </w:r>
      <w:proofErr w:type="spellEnd"/>
      <w:r>
        <w:t xml:space="preserve"> </w:t>
      </w:r>
      <w:proofErr w:type="spellStart"/>
      <w:r>
        <w:t>gehaiß</w:t>
      </w:r>
      <w:proofErr w:type="spellEnd"/>
      <w:r>
        <w:t xml:space="preserve"> </w:t>
      </w:r>
      <w:proofErr w:type="spellStart"/>
      <w:r>
        <w:t>zuvolstrecken</w:t>
      </w:r>
      <w:proofErr w:type="spellEnd"/>
      <w:r>
        <w:t xml:space="preserve"> / forschet </w:t>
      </w:r>
      <w:proofErr w:type="spellStart"/>
      <w:r>
        <w:t>nit</w:t>
      </w:r>
      <w:proofErr w:type="spellEnd"/>
      <w:r>
        <w:t xml:space="preserve"> </w:t>
      </w:r>
      <w:proofErr w:type="spellStart"/>
      <w:r>
        <w:t>weitters</w:t>
      </w:r>
      <w:proofErr w:type="spellEnd"/>
      <w:r>
        <w:t xml:space="preserve"> / ob der </w:t>
      </w:r>
      <w:proofErr w:type="spellStart"/>
      <w:r>
        <w:t>handel</w:t>
      </w:r>
      <w:proofErr w:type="spellEnd"/>
      <w:r>
        <w:t xml:space="preserve"> recht oder </w:t>
      </w:r>
      <w:proofErr w:type="spellStart"/>
      <w:r>
        <w:t>billich</w:t>
      </w:r>
      <w:proofErr w:type="spellEnd"/>
      <w:r>
        <w:t xml:space="preserve"> sei / </w:t>
      </w:r>
      <w:proofErr w:type="spellStart"/>
      <w:r>
        <w:t>laeßt</w:t>
      </w:r>
      <w:proofErr w:type="spellEnd"/>
      <w:r>
        <w:t xml:space="preserve"> </w:t>
      </w:r>
      <w:proofErr w:type="spellStart"/>
      <w:r>
        <w:t>jm</w:t>
      </w:r>
      <w:proofErr w:type="spellEnd"/>
      <w:r>
        <w:t xml:space="preserve"> </w:t>
      </w:r>
      <w:proofErr w:type="spellStart"/>
      <w:r>
        <w:t>genuegen</w:t>
      </w:r>
      <w:proofErr w:type="spellEnd"/>
      <w:r>
        <w:t xml:space="preserve"> / das der </w:t>
      </w:r>
      <w:proofErr w:type="spellStart"/>
      <w:r>
        <w:t>Künig</w:t>
      </w:r>
      <w:proofErr w:type="spellEnd"/>
      <w:r>
        <w:t xml:space="preserve"> haben </w:t>
      </w:r>
      <w:proofErr w:type="spellStart"/>
      <w:r>
        <w:t>wil</w:t>
      </w:r>
      <w:proofErr w:type="spellEnd"/>
      <w:r>
        <w:t xml:space="preserve"> / Also </w:t>
      </w:r>
      <w:proofErr w:type="spellStart"/>
      <w:r>
        <w:t>thaetten</w:t>
      </w:r>
      <w:proofErr w:type="spellEnd"/>
      <w:r>
        <w:t xml:space="preserve"> die </w:t>
      </w:r>
      <w:proofErr w:type="spellStart"/>
      <w:r>
        <w:t>burger</w:t>
      </w:r>
      <w:proofErr w:type="spellEnd"/>
      <w:r>
        <w:t xml:space="preserve"> zu </w:t>
      </w:r>
      <w:proofErr w:type="spellStart"/>
      <w:r>
        <w:t>Jetzrael</w:t>
      </w:r>
      <w:proofErr w:type="spellEnd"/>
      <w:r>
        <w:t xml:space="preserve"> / die </w:t>
      </w:r>
      <w:proofErr w:type="spellStart"/>
      <w:r>
        <w:t>gehoerchten</w:t>
      </w:r>
      <w:proofErr w:type="spellEnd"/>
      <w:r>
        <w:t xml:space="preserve"> auch der Gottlosen </w:t>
      </w:r>
      <w:proofErr w:type="spellStart"/>
      <w:r>
        <w:t>schandtlichen</w:t>
      </w:r>
      <w:proofErr w:type="spellEnd"/>
      <w:r>
        <w:t xml:space="preserve"> </w:t>
      </w:r>
      <w:proofErr w:type="spellStart"/>
      <w:r>
        <w:t>Künigin</w:t>
      </w:r>
      <w:proofErr w:type="spellEnd"/>
      <w:r>
        <w:t xml:space="preserve"> / </w:t>
      </w:r>
      <w:proofErr w:type="spellStart"/>
      <w:r>
        <w:t>ia</w:t>
      </w:r>
      <w:proofErr w:type="spellEnd"/>
      <w:r>
        <w:t xml:space="preserve"> Huren Jezabel </w:t>
      </w:r>
      <w:proofErr w:type="spellStart"/>
      <w:r>
        <w:t>befelch</w:t>
      </w:r>
      <w:proofErr w:type="spellEnd"/>
      <w:r>
        <w:t xml:space="preserve"> / </w:t>
      </w:r>
      <w:proofErr w:type="spellStart"/>
      <w:r>
        <w:t>unnd</w:t>
      </w:r>
      <w:proofErr w:type="spellEnd"/>
      <w:r>
        <w:t xml:space="preserve"> </w:t>
      </w:r>
      <w:proofErr w:type="spellStart"/>
      <w:r>
        <w:t>verstainigeten</w:t>
      </w:r>
      <w:proofErr w:type="spellEnd"/>
      <w:r>
        <w:t xml:space="preserve"> / mit falscher </w:t>
      </w:r>
      <w:proofErr w:type="spellStart"/>
      <w:r>
        <w:t>kundtschafft</w:t>
      </w:r>
      <w:proofErr w:type="spellEnd"/>
      <w:r>
        <w:t xml:space="preserve"> / </w:t>
      </w:r>
      <w:proofErr w:type="spellStart"/>
      <w:r>
        <w:t>under</w:t>
      </w:r>
      <w:proofErr w:type="spellEnd"/>
      <w:r>
        <w:t xml:space="preserve"> </w:t>
      </w:r>
      <w:proofErr w:type="spellStart"/>
      <w:r>
        <w:t>aim</w:t>
      </w:r>
      <w:proofErr w:type="spellEnd"/>
      <w:r>
        <w:t xml:space="preserve"> schein </w:t>
      </w:r>
      <w:proofErr w:type="spellStart"/>
      <w:r>
        <w:t>aines</w:t>
      </w:r>
      <w:proofErr w:type="spellEnd"/>
      <w:r>
        <w:t xml:space="preserve"> </w:t>
      </w:r>
      <w:proofErr w:type="spellStart"/>
      <w:r>
        <w:t>grossenn</w:t>
      </w:r>
      <w:proofErr w:type="spellEnd"/>
      <w:r>
        <w:t xml:space="preserve"> </w:t>
      </w:r>
      <w:proofErr w:type="spellStart"/>
      <w:r>
        <w:t>Gotsdiensts</w:t>
      </w:r>
      <w:proofErr w:type="spellEnd"/>
      <w:r>
        <w:t xml:space="preserve"> / das sie </w:t>
      </w:r>
      <w:proofErr w:type="spellStart"/>
      <w:r>
        <w:t>ain</w:t>
      </w:r>
      <w:proofErr w:type="spellEnd"/>
      <w:r>
        <w:t xml:space="preserve"> </w:t>
      </w:r>
      <w:proofErr w:type="spellStart"/>
      <w:r>
        <w:t>Fastenn</w:t>
      </w:r>
      <w:proofErr w:type="spellEnd"/>
      <w:r>
        <w:t xml:space="preserve"> liessen </w:t>
      </w:r>
      <w:proofErr w:type="spellStart"/>
      <w:r>
        <w:t>außruffen</w:t>
      </w:r>
      <w:proofErr w:type="spellEnd"/>
      <w:r>
        <w:t xml:space="preserve"> / den </w:t>
      </w:r>
      <w:proofErr w:type="spellStart"/>
      <w:r>
        <w:t>frummen</w:t>
      </w:r>
      <w:proofErr w:type="spellEnd"/>
      <w:r>
        <w:t xml:space="preserve"> Man Naboth / ließ. 3. Reg. 21. </w:t>
      </w:r>
      <w:proofErr w:type="spellStart"/>
      <w:r>
        <w:t>Dise</w:t>
      </w:r>
      <w:proofErr w:type="spellEnd"/>
      <w:r>
        <w:t xml:space="preserve"> </w:t>
      </w:r>
      <w:proofErr w:type="spellStart"/>
      <w:r>
        <w:t>sindt</w:t>
      </w:r>
      <w:proofErr w:type="spellEnd"/>
      <w:r>
        <w:t xml:space="preserve"> eben </w:t>
      </w:r>
      <w:proofErr w:type="spellStart"/>
      <w:r>
        <w:t>ain</w:t>
      </w:r>
      <w:proofErr w:type="spellEnd"/>
      <w:r>
        <w:t xml:space="preserve"> Exempel zu unsern </w:t>
      </w:r>
      <w:proofErr w:type="spellStart"/>
      <w:r>
        <w:t>zeitten</w:t>
      </w:r>
      <w:proofErr w:type="spellEnd"/>
      <w:r>
        <w:t xml:space="preserve"> / deren die weder Gott </w:t>
      </w:r>
      <w:proofErr w:type="spellStart"/>
      <w:r>
        <w:t>foerchten</w:t>
      </w:r>
      <w:proofErr w:type="spellEnd"/>
      <w:r>
        <w:t xml:space="preserve"> / noch sich vor den </w:t>
      </w:r>
      <w:proofErr w:type="spellStart"/>
      <w:r>
        <w:t>menschen</w:t>
      </w:r>
      <w:proofErr w:type="spellEnd"/>
      <w:r>
        <w:t xml:space="preserve"> </w:t>
      </w:r>
      <w:proofErr w:type="spellStart"/>
      <w:r>
        <w:t>scheuhen</w:t>
      </w:r>
      <w:proofErr w:type="spellEnd"/>
      <w:r>
        <w:t xml:space="preserve"> / die </w:t>
      </w:r>
      <w:proofErr w:type="spellStart"/>
      <w:r>
        <w:t>vermainen</w:t>
      </w:r>
      <w:proofErr w:type="spellEnd"/>
      <w:r>
        <w:t xml:space="preserve"> alles was die Herrn </w:t>
      </w:r>
      <w:proofErr w:type="spellStart"/>
      <w:r>
        <w:t>unnd</w:t>
      </w:r>
      <w:proofErr w:type="spellEnd"/>
      <w:r>
        <w:t xml:space="preserve"> </w:t>
      </w:r>
      <w:proofErr w:type="spellStart"/>
      <w:r>
        <w:t>Oberkait</w:t>
      </w:r>
      <w:proofErr w:type="spellEnd"/>
      <w:r>
        <w:t xml:space="preserve"> </w:t>
      </w:r>
      <w:proofErr w:type="spellStart"/>
      <w:r>
        <w:t>haiß</w:t>
      </w:r>
      <w:proofErr w:type="spellEnd"/>
      <w:r>
        <w:t xml:space="preserve"> / damit man </w:t>
      </w:r>
      <w:proofErr w:type="spellStart"/>
      <w:r>
        <w:t>jr</w:t>
      </w:r>
      <w:proofErr w:type="spellEnd"/>
      <w:r>
        <w:t xml:space="preserve"> </w:t>
      </w:r>
      <w:proofErr w:type="spellStart"/>
      <w:r>
        <w:t>gnad</w:t>
      </w:r>
      <w:proofErr w:type="spellEnd"/>
      <w:r>
        <w:t xml:space="preserve"> und </w:t>
      </w:r>
      <w:proofErr w:type="spellStart"/>
      <w:r>
        <w:t>gunst</w:t>
      </w:r>
      <w:proofErr w:type="spellEnd"/>
      <w:r>
        <w:t xml:space="preserve"> </w:t>
      </w:r>
      <w:proofErr w:type="spellStart"/>
      <w:r>
        <w:t>nit</w:t>
      </w:r>
      <w:proofErr w:type="spellEnd"/>
      <w:r>
        <w:t xml:space="preserve"> verliere / und zornig </w:t>
      </w:r>
      <w:proofErr w:type="spellStart"/>
      <w:r>
        <w:t>Junckherrn</w:t>
      </w:r>
      <w:proofErr w:type="spellEnd"/>
      <w:r>
        <w:t xml:space="preserve"> überkomm / on </w:t>
      </w:r>
      <w:proofErr w:type="spellStart"/>
      <w:r>
        <w:t>underschied</w:t>
      </w:r>
      <w:proofErr w:type="spellEnd"/>
      <w:r>
        <w:t xml:space="preserve"> </w:t>
      </w:r>
      <w:proofErr w:type="spellStart"/>
      <w:r>
        <w:t>zuthon</w:t>
      </w:r>
      <w:proofErr w:type="spellEnd"/>
      <w:r>
        <w:t xml:space="preserve"> / unangesehen / das </w:t>
      </w:r>
      <w:proofErr w:type="spellStart"/>
      <w:r>
        <w:t>jnen</w:t>
      </w:r>
      <w:proofErr w:type="spellEnd"/>
      <w:r>
        <w:t xml:space="preserve"> </w:t>
      </w:r>
      <w:proofErr w:type="spellStart"/>
      <w:r>
        <w:t>jr</w:t>
      </w:r>
      <w:proofErr w:type="spellEnd"/>
      <w:r>
        <w:t xml:space="preserve"> gewissen </w:t>
      </w:r>
      <w:proofErr w:type="spellStart"/>
      <w:r>
        <w:t>etwan</w:t>
      </w:r>
      <w:proofErr w:type="spellEnd"/>
      <w:r>
        <w:t xml:space="preserve"> </w:t>
      </w:r>
      <w:proofErr w:type="spellStart"/>
      <w:r>
        <w:t>vil</w:t>
      </w:r>
      <w:proofErr w:type="spellEnd"/>
      <w:r>
        <w:t xml:space="preserve"> anders saget und </w:t>
      </w:r>
      <w:proofErr w:type="spellStart"/>
      <w:r>
        <w:t>zeüget</w:t>
      </w:r>
      <w:proofErr w:type="spellEnd"/>
      <w:r>
        <w:t xml:space="preserve"> / das </w:t>
      </w:r>
      <w:proofErr w:type="spellStart"/>
      <w:r>
        <w:t>solchs</w:t>
      </w:r>
      <w:proofErr w:type="spellEnd"/>
      <w:r>
        <w:t xml:space="preserve"> </w:t>
      </w:r>
      <w:proofErr w:type="spellStart"/>
      <w:r>
        <w:t>mer</w:t>
      </w:r>
      <w:proofErr w:type="spellEnd"/>
      <w:r>
        <w:t xml:space="preserve"> </w:t>
      </w:r>
      <w:proofErr w:type="spellStart"/>
      <w:r>
        <w:t>mals</w:t>
      </w:r>
      <w:proofErr w:type="spellEnd"/>
      <w:r>
        <w:t xml:space="preserve"> wider </w:t>
      </w:r>
      <w:proofErr w:type="spellStart"/>
      <w:r>
        <w:t>gott</w:t>
      </w:r>
      <w:proofErr w:type="spellEnd"/>
      <w:r>
        <w:t xml:space="preserve"> und alle </w:t>
      </w:r>
      <w:proofErr w:type="spellStart"/>
      <w:r>
        <w:t>bililchait</w:t>
      </w:r>
      <w:proofErr w:type="spellEnd"/>
      <w:r>
        <w:t xml:space="preserve"> ist / da sie sich auch </w:t>
      </w:r>
      <w:proofErr w:type="spellStart"/>
      <w:r>
        <w:t>nit</w:t>
      </w:r>
      <w:proofErr w:type="spellEnd"/>
      <w:r>
        <w:t xml:space="preserve"> anders </w:t>
      </w:r>
      <w:proofErr w:type="spellStart"/>
      <w:r>
        <w:t>entschülidgen</w:t>
      </w:r>
      <w:proofErr w:type="spellEnd"/>
      <w:r>
        <w:t xml:space="preserve"> / dann das sie sagen / </w:t>
      </w:r>
      <w:r>
        <w:rPr>
          <w:rStyle w:val="Hervorhebung"/>
        </w:rPr>
        <w:t xml:space="preserve">Gehorsam wider Gott </w:t>
      </w:r>
      <w:proofErr w:type="spellStart"/>
      <w:r>
        <w:rPr>
          <w:rStyle w:val="Hervorhebung"/>
        </w:rPr>
        <w:t>Teüfflisch</w:t>
      </w:r>
      <w:proofErr w:type="spellEnd"/>
      <w:r>
        <w:rPr>
          <w:rStyle w:val="Hervorhebung"/>
        </w:rPr>
        <w:t>.</w:t>
      </w:r>
      <w:r>
        <w:t xml:space="preserve"> Wie soll wir </w:t>
      </w:r>
      <w:proofErr w:type="spellStart"/>
      <w:r>
        <w:t>jm</w:t>
      </w:r>
      <w:proofErr w:type="spellEnd"/>
      <w:r>
        <w:t xml:space="preserve"> thun / mein </w:t>
      </w:r>
      <w:proofErr w:type="spellStart"/>
      <w:r>
        <w:t>herr</w:t>
      </w:r>
      <w:proofErr w:type="spellEnd"/>
      <w:r>
        <w:t xml:space="preserve"> </w:t>
      </w:r>
      <w:proofErr w:type="spellStart"/>
      <w:r>
        <w:t>wil</w:t>
      </w:r>
      <w:proofErr w:type="spellEnd"/>
      <w:r>
        <w:t xml:space="preserve"> es also haben / das ist sein Mandat / wir </w:t>
      </w:r>
      <w:proofErr w:type="spellStart"/>
      <w:r>
        <w:t>muessen</w:t>
      </w:r>
      <w:proofErr w:type="spellEnd"/>
      <w:r>
        <w:t xml:space="preserve"> </w:t>
      </w:r>
      <w:proofErr w:type="spellStart"/>
      <w:r>
        <w:t>ihe</w:t>
      </w:r>
      <w:proofErr w:type="spellEnd"/>
      <w:r>
        <w:t xml:space="preserve"> gehorsam sein. </w:t>
      </w:r>
      <w:proofErr w:type="spellStart"/>
      <w:r>
        <w:t>Wolan</w:t>
      </w:r>
      <w:proofErr w:type="spellEnd"/>
      <w:r>
        <w:t xml:space="preserve"> solch Herrn und </w:t>
      </w:r>
      <w:proofErr w:type="spellStart"/>
      <w:r>
        <w:t>schmaichler</w:t>
      </w:r>
      <w:proofErr w:type="spellEnd"/>
      <w:r>
        <w:t xml:space="preserve"> sollens bei </w:t>
      </w:r>
      <w:proofErr w:type="spellStart"/>
      <w:r>
        <w:t>wol</w:t>
      </w:r>
      <w:proofErr w:type="spellEnd"/>
      <w:r>
        <w:t xml:space="preserve"> </w:t>
      </w:r>
      <w:proofErr w:type="spellStart"/>
      <w:r>
        <w:t>zalen</w:t>
      </w:r>
      <w:proofErr w:type="spellEnd"/>
      <w:r>
        <w:t xml:space="preserve"> / Gott </w:t>
      </w:r>
      <w:proofErr w:type="spellStart"/>
      <w:r>
        <w:t>würt</w:t>
      </w:r>
      <w:proofErr w:type="spellEnd"/>
      <w:r>
        <w:t xml:space="preserve"> </w:t>
      </w:r>
      <w:proofErr w:type="spellStart"/>
      <w:r>
        <w:t>unschüldig</w:t>
      </w:r>
      <w:proofErr w:type="spellEnd"/>
      <w:r>
        <w:t xml:space="preserve"> vergossen </w:t>
      </w:r>
      <w:proofErr w:type="spellStart"/>
      <w:r>
        <w:t>blut</w:t>
      </w:r>
      <w:proofErr w:type="spellEnd"/>
      <w:r>
        <w:t xml:space="preserve"> </w:t>
      </w:r>
      <w:proofErr w:type="spellStart"/>
      <w:r>
        <w:t>nit</w:t>
      </w:r>
      <w:proofErr w:type="spellEnd"/>
      <w:r>
        <w:t xml:space="preserve"> </w:t>
      </w:r>
      <w:proofErr w:type="spellStart"/>
      <w:r>
        <w:t>ungerochen</w:t>
      </w:r>
      <w:proofErr w:type="spellEnd"/>
      <w:r>
        <w:t xml:space="preserve"> lassen / es stehe </w:t>
      </w:r>
      <w:proofErr w:type="spellStart"/>
      <w:r>
        <w:t>kurtz</w:t>
      </w:r>
      <w:proofErr w:type="spellEnd"/>
      <w:r>
        <w:t xml:space="preserve"> oder lang / als wenig als ers David / Jezabel / Joab / und in Summa / allen mit einander / übersehen hat / dann er hasset </w:t>
      </w:r>
      <w:proofErr w:type="spellStart"/>
      <w:r>
        <w:t>ihe</w:t>
      </w:r>
      <w:proofErr w:type="spellEnd"/>
      <w:r>
        <w:t xml:space="preserve"> die </w:t>
      </w:r>
      <w:proofErr w:type="spellStart"/>
      <w:r>
        <w:t>haend</w:t>
      </w:r>
      <w:proofErr w:type="spellEnd"/>
      <w:r>
        <w:t xml:space="preserve"> / die unschuldig </w:t>
      </w:r>
      <w:proofErr w:type="spellStart"/>
      <w:r>
        <w:t>blut</w:t>
      </w:r>
      <w:proofErr w:type="spellEnd"/>
      <w:r>
        <w:t xml:space="preserve"> </w:t>
      </w:r>
      <w:proofErr w:type="spellStart"/>
      <w:r>
        <w:t>vergiessen</w:t>
      </w:r>
      <w:proofErr w:type="spellEnd"/>
      <w:r>
        <w:t xml:space="preserve"> / dazu </w:t>
      </w:r>
      <w:proofErr w:type="spellStart"/>
      <w:r>
        <w:t>wil</w:t>
      </w:r>
      <w:proofErr w:type="spellEnd"/>
      <w:r>
        <w:t xml:space="preserve"> er der selben </w:t>
      </w:r>
      <w:proofErr w:type="spellStart"/>
      <w:r>
        <w:t>gebaett</w:t>
      </w:r>
      <w:proofErr w:type="spellEnd"/>
      <w:r>
        <w:t xml:space="preserve"> und </w:t>
      </w:r>
      <w:proofErr w:type="spellStart"/>
      <w:r>
        <w:t>geschrey</w:t>
      </w:r>
      <w:proofErr w:type="spellEnd"/>
      <w:r>
        <w:t xml:space="preserve"> </w:t>
      </w:r>
      <w:proofErr w:type="spellStart"/>
      <w:r>
        <w:t>nit</w:t>
      </w:r>
      <w:proofErr w:type="spellEnd"/>
      <w:r>
        <w:t xml:space="preserve"> </w:t>
      </w:r>
      <w:proofErr w:type="spellStart"/>
      <w:r>
        <w:t>erhoeren</w:t>
      </w:r>
      <w:proofErr w:type="spellEnd"/>
      <w:r>
        <w:t xml:space="preserve"> / wie er </w:t>
      </w:r>
      <w:proofErr w:type="spellStart"/>
      <w:r>
        <w:t>Esaie</w:t>
      </w:r>
      <w:proofErr w:type="spellEnd"/>
      <w:r>
        <w:t xml:space="preserve"> im ersten Capitel sagt / So </w:t>
      </w:r>
      <w:proofErr w:type="spellStart"/>
      <w:r>
        <w:t>jr</w:t>
      </w:r>
      <w:proofErr w:type="spellEnd"/>
      <w:r>
        <w:t xml:space="preserve"> </w:t>
      </w:r>
      <w:proofErr w:type="spellStart"/>
      <w:r>
        <w:t>ewere</w:t>
      </w:r>
      <w:proofErr w:type="spellEnd"/>
      <w:r>
        <w:t xml:space="preserve"> </w:t>
      </w:r>
      <w:proofErr w:type="spellStart"/>
      <w:r>
        <w:t>haende</w:t>
      </w:r>
      <w:proofErr w:type="spellEnd"/>
      <w:r>
        <w:t xml:space="preserve"> </w:t>
      </w:r>
      <w:proofErr w:type="spellStart"/>
      <w:r>
        <w:t>außstrecken</w:t>
      </w:r>
      <w:proofErr w:type="spellEnd"/>
      <w:r>
        <w:t xml:space="preserve"> / so wende ich meine </w:t>
      </w:r>
      <w:proofErr w:type="spellStart"/>
      <w:r>
        <w:t>augen</w:t>
      </w:r>
      <w:proofErr w:type="spellEnd"/>
      <w:r>
        <w:t xml:space="preserve"> von euch / und so </w:t>
      </w:r>
      <w:proofErr w:type="spellStart"/>
      <w:r>
        <w:t>jr</w:t>
      </w:r>
      <w:proofErr w:type="spellEnd"/>
      <w:r>
        <w:t xml:space="preserve"> </w:t>
      </w:r>
      <w:proofErr w:type="spellStart"/>
      <w:r>
        <w:t>schoen</w:t>
      </w:r>
      <w:proofErr w:type="spellEnd"/>
      <w:r>
        <w:t xml:space="preserve"> des </w:t>
      </w:r>
      <w:proofErr w:type="spellStart"/>
      <w:r>
        <w:t>gebets</w:t>
      </w:r>
      <w:proofErr w:type="spellEnd"/>
      <w:r>
        <w:t xml:space="preserve"> </w:t>
      </w:r>
      <w:proofErr w:type="spellStart"/>
      <w:r>
        <w:t>vil</w:t>
      </w:r>
      <w:proofErr w:type="spellEnd"/>
      <w:r>
        <w:t xml:space="preserve"> machend / so </w:t>
      </w:r>
      <w:proofErr w:type="spellStart"/>
      <w:r>
        <w:t>erhoer</w:t>
      </w:r>
      <w:proofErr w:type="spellEnd"/>
      <w:r>
        <w:t xml:space="preserve"> ich es </w:t>
      </w:r>
      <w:proofErr w:type="spellStart"/>
      <w:r>
        <w:t>schlechts</w:t>
      </w:r>
      <w:proofErr w:type="spellEnd"/>
      <w:r>
        <w:t xml:space="preserve"> </w:t>
      </w:r>
      <w:proofErr w:type="spellStart"/>
      <w:r>
        <w:t>nit</w:t>
      </w:r>
      <w:proofErr w:type="spellEnd"/>
      <w:r>
        <w:t xml:space="preserve"> / dann </w:t>
      </w:r>
      <w:proofErr w:type="spellStart"/>
      <w:r>
        <w:t>ewere</w:t>
      </w:r>
      <w:proofErr w:type="spellEnd"/>
      <w:r>
        <w:t xml:space="preserve"> </w:t>
      </w:r>
      <w:proofErr w:type="spellStart"/>
      <w:r>
        <w:t>haend</w:t>
      </w:r>
      <w:proofErr w:type="spellEnd"/>
      <w:r>
        <w:t xml:space="preserve"> sind voll </w:t>
      </w:r>
      <w:proofErr w:type="spellStart"/>
      <w:r>
        <w:t>bluts</w:t>
      </w:r>
      <w:proofErr w:type="spellEnd"/>
      <w:r>
        <w:t xml:space="preserve">. Denen </w:t>
      </w:r>
      <w:proofErr w:type="spellStart"/>
      <w:r>
        <w:t>verruckt</w:t>
      </w:r>
      <w:proofErr w:type="spellEnd"/>
      <w:r>
        <w:t xml:space="preserve"> </w:t>
      </w:r>
      <w:proofErr w:type="spellStart"/>
      <w:r>
        <w:t>offtmals</w:t>
      </w:r>
      <w:proofErr w:type="spellEnd"/>
      <w:r>
        <w:t xml:space="preserve"> Gott das ziel / das sie </w:t>
      </w:r>
      <w:proofErr w:type="spellStart"/>
      <w:r>
        <w:t>nit</w:t>
      </w:r>
      <w:proofErr w:type="spellEnd"/>
      <w:r>
        <w:t xml:space="preserve"> erlangen / auch bei </w:t>
      </w:r>
      <w:proofErr w:type="spellStart"/>
      <w:r>
        <w:t>jren</w:t>
      </w:r>
      <w:proofErr w:type="spellEnd"/>
      <w:r>
        <w:t xml:space="preserve"> Herrn / ob sie gleich denen / alles zugefallen thun / und eitel gehorsam </w:t>
      </w:r>
      <w:proofErr w:type="spellStart"/>
      <w:r>
        <w:t>furwenden</w:t>
      </w:r>
      <w:proofErr w:type="spellEnd"/>
      <w:r>
        <w:t xml:space="preserve"> / das sie </w:t>
      </w:r>
      <w:proofErr w:type="spellStart"/>
      <w:r>
        <w:t>begeren</w:t>
      </w:r>
      <w:proofErr w:type="spellEnd"/>
      <w:r>
        <w:t xml:space="preserve"> / sonder in </w:t>
      </w:r>
      <w:proofErr w:type="spellStart"/>
      <w:r>
        <w:t>ungnad</w:t>
      </w:r>
      <w:proofErr w:type="spellEnd"/>
      <w:r>
        <w:t xml:space="preserve"> fallen / und zu </w:t>
      </w:r>
      <w:proofErr w:type="spellStart"/>
      <w:r>
        <w:t>letzt</w:t>
      </w:r>
      <w:proofErr w:type="spellEnd"/>
      <w:r>
        <w:t xml:space="preserve"> / wie man sagt / den ring an der </w:t>
      </w:r>
      <w:proofErr w:type="spellStart"/>
      <w:r>
        <w:t>thuer</w:t>
      </w:r>
      <w:proofErr w:type="spellEnd"/>
      <w:r>
        <w:t xml:space="preserve"> lassen </w:t>
      </w:r>
      <w:proofErr w:type="spellStart"/>
      <w:r>
        <w:t>muessen</w:t>
      </w:r>
      <w:proofErr w:type="spellEnd"/>
      <w:r>
        <w:t xml:space="preserve">. </w:t>
      </w:r>
    </w:p>
    <w:p w14:paraId="20EB66B4" w14:textId="77777777" w:rsidR="001B58A6" w:rsidRDefault="001B58A6" w:rsidP="001B58A6">
      <w:pPr>
        <w:pStyle w:val="StandardWeb"/>
      </w:pPr>
      <w:r>
        <w:rPr>
          <w:rStyle w:val="Hervorhebung"/>
        </w:rPr>
        <w:t xml:space="preserve">Sünd </w:t>
      </w:r>
      <w:proofErr w:type="spellStart"/>
      <w:r>
        <w:rPr>
          <w:rStyle w:val="Hervorhebung"/>
        </w:rPr>
        <w:t>jr</w:t>
      </w:r>
      <w:proofErr w:type="spellEnd"/>
      <w:r>
        <w:rPr>
          <w:rStyle w:val="Hervorhebung"/>
        </w:rPr>
        <w:t xml:space="preserve"> </w:t>
      </w:r>
      <w:proofErr w:type="spellStart"/>
      <w:r>
        <w:rPr>
          <w:rStyle w:val="Hervorhebung"/>
        </w:rPr>
        <w:t>selb</w:t>
      </w:r>
      <w:proofErr w:type="spellEnd"/>
      <w:r>
        <w:rPr>
          <w:rStyle w:val="Hervorhebung"/>
        </w:rPr>
        <w:t xml:space="preserve"> </w:t>
      </w:r>
      <w:proofErr w:type="spellStart"/>
      <w:r>
        <w:rPr>
          <w:rStyle w:val="Hervorhebung"/>
        </w:rPr>
        <w:t>buß</w:t>
      </w:r>
      <w:proofErr w:type="spellEnd"/>
      <w:r>
        <w:rPr>
          <w:rStyle w:val="Hervorhebung"/>
        </w:rPr>
        <w:t xml:space="preserve"> und straff.</w:t>
      </w:r>
      <w:r>
        <w:t xml:space="preserve"> Also </w:t>
      </w:r>
      <w:proofErr w:type="spellStart"/>
      <w:r>
        <w:t>geschihet</w:t>
      </w:r>
      <w:proofErr w:type="spellEnd"/>
      <w:r>
        <w:t xml:space="preserve"> auch hie dem Joab / der / ob er gleich </w:t>
      </w:r>
      <w:proofErr w:type="spellStart"/>
      <w:r>
        <w:t>wol</w:t>
      </w:r>
      <w:proofErr w:type="spellEnd"/>
      <w:r>
        <w:t xml:space="preserve"> gedienet / und vor den Menschen </w:t>
      </w:r>
      <w:proofErr w:type="spellStart"/>
      <w:r>
        <w:t>ain</w:t>
      </w:r>
      <w:proofErr w:type="spellEnd"/>
      <w:r>
        <w:t xml:space="preserve"> </w:t>
      </w:r>
      <w:proofErr w:type="spellStart"/>
      <w:r>
        <w:t>seer</w:t>
      </w:r>
      <w:proofErr w:type="spellEnd"/>
      <w:r>
        <w:t xml:space="preserve"> </w:t>
      </w:r>
      <w:proofErr w:type="spellStart"/>
      <w:r>
        <w:t>gutter</w:t>
      </w:r>
      <w:proofErr w:type="spellEnd"/>
      <w:r>
        <w:t xml:space="preserve"> </w:t>
      </w:r>
      <w:proofErr w:type="spellStart"/>
      <w:r>
        <w:t>Haubtmann</w:t>
      </w:r>
      <w:proofErr w:type="spellEnd"/>
      <w:r>
        <w:t xml:space="preserve"> war / </w:t>
      </w:r>
      <w:proofErr w:type="spellStart"/>
      <w:r>
        <w:t>unnd</w:t>
      </w:r>
      <w:proofErr w:type="spellEnd"/>
      <w:r>
        <w:t xml:space="preserve"> allen </w:t>
      </w:r>
      <w:proofErr w:type="spellStart"/>
      <w:r>
        <w:t>handel</w:t>
      </w:r>
      <w:proofErr w:type="spellEnd"/>
      <w:r>
        <w:t xml:space="preserve"> glücklich und </w:t>
      </w:r>
      <w:proofErr w:type="spellStart"/>
      <w:r>
        <w:t>dapffer</w:t>
      </w:r>
      <w:proofErr w:type="spellEnd"/>
      <w:r>
        <w:t xml:space="preserve"> </w:t>
      </w:r>
      <w:proofErr w:type="spellStart"/>
      <w:r>
        <w:t>außfueret</w:t>
      </w:r>
      <w:proofErr w:type="spellEnd"/>
      <w:r>
        <w:t xml:space="preserve"> / </w:t>
      </w:r>
      <w:proofErr w:type="spellStart"/>
      <w:r>
        <w:t>desse</w:t>
      </w:r>
      <w:proofErr w:type="spellEnd"/>
      <w:r>
        <w:t xml:space="preserve"> </w:t>
      </w:r>
      <w:proofErr w:type="spellStart"/>
      <w:r>
        <w:t>Gottloß</w:t>
      </w:r>
      <w:proofErr w:type="spellEnd"/>
      <w:r>
        <w:t xml:space="preserve"> wesen allenthalben beschrieben </w:t>
      </w:r>
      <w:proofErr w:type="spellStart"/>
      <w:r>
        <w:t>wurt</w:t>
      </w:r>
      <w:proofErr w:type="spellEnd"/>
      <w:r>
        <w:t xml:space="preserve"> / </w:t>
      </w:r>
      <w:proofErr w:type="spellStart"/>
      <w:r>
        <w:t>inn</w:t>
      </w:r>
      <w:proofErr w:type="spellEnd"/>
      <w:r>
        <w:t xml:space="preserve"> dem Register der </w:t>
      </w:r>
      <w:proofErr w:type="spellStart"/>
      <w:r>
        <w:t>starcken</w:t>
      </w:r>
      <w:proofErr w:type="spellEnd"/>
      <w:r>
        <w:t xml:space="preserve"> Davids / von der </w:t>
      </w:r>
      <w:proofErr w:type="spellStart"/>
      <w:r>
        <w:t>Schrifft</w:t>
      </w:r>
      <w:proofErr w:type="spellEnd"/>
      <w:r>
        <w:t xml:space="preserve"> </w:t>
      </w:r>
      <w:proofErr w:type="spellStart"/>
      <w:r>
        <w:t>nit</w:t>
      </w:r>
      <w:proofErr w:type="spellEnd"/>
      <w:r>
        <w:t xml:space="preserve"> </w:t>
      </w:r>
      <w:proofErr w:type="spellStart"/>
      <w:r>
        <w:t>gezaelet</w:t>
      </w:r>
      <w:proofErr w:type="spellEnd"/>
      <w:r>
        <w:t xml:space="preserve"> / sonder </w:t>
      </w:r>
      <w:proofErr w:type="spellStart"/>
      <w:r>
        <w:t>vil</w:t>
      </w:r>
      <w:proofErr w:type="spellEnd"/>
      <w:r>
        <w:t xml:space="preserve"> </w:t>
      </w:r>
      <w:proofErr w:type="spellStart"/>
      <w:r>
        <w:t>mer</w:t>
      </w:r>
      <w:proofErr w:type="spellEnd"/>
      <w:r>
        <w:t xml:space="preserve"> David / als er itzund sterben </w:t>
      </w:r>
      <w:proofErr w:type="spellStart"/>
      <w:r>
        <w:t>wolt</w:t>
      </w:r>
      <w:proofErr w:type="spellEnd"/>
      <w:r>
        <w:t xml:space="preserve"> / gibt und </w:t>
      </w:r>
      <w:proofErr w:type="spellStart"/>
      <w:r>
        <w:t>befilhet</w:t>
      </w:r>
      <w:proofErr w:type="spellEnd"/>
      <w:r>
        <w:t xml:space="preserve"> das </w:t>
      </w:r>
      <w:proofErr w:type="spellStart"/>
      <w:r>
        <w:t>urtail</w:t>
      </w:r>
      <w:proofErr w:type="spellEnd"/>
      <w:r>
        <w:t xml:space="preserve"> wider </w:t>
      </w:r>
      <w:proofErr w:type="spellStart"/>
      <w:r>
        <w:t>jn</w:t>
      </w:r>
      <w:proofErr w:type="spellEnd"/>
      <w:r>
        <w:t xml:space="preserve"> / Welches Salomon Davids Son und </w:t>
      </w:r>
      <w:proofErr w:type="spellStart"/>
      <w:r>
        <w:t>Künig</w:t>
      </w:r>
      <w:proofErr w:type="spellEnd"/>
      <w:r>
        <w:t xml:space="preserve"> / an sein statt </w:t>
      </w:r>
      <w:proofErr w:type="spellStart"/>
      <w:r>
        <w:t>volstrecket</w:t>
      </w:r>
      <w:proofErr w:type="spellEnd"/>
      <w:r>
        <w:t xml:space="preserve"> / und </w:t>
      </w:r>
      <w:proofErr w:type="spellStart"/>
      <w:r>
        <w:t>laesset</w:t>
      </w:r>
      <w:proofErr w:type="spellEnd"/>
      <w:r>
        <w:t xml:space="preserve"> </w:t>
      </w:r>
      <w:proofErr w:type="spellStart"/>
      <w:r>
        <w:t>jn</w:t>
      </w:r>
      <w:proofErr w:type="spellEnd"/>
      <w:r>
        <w:t xml:space="preserve"> </w:t>
      </w:r>
      <w:proofErr w:type="spellStart"/>
      <w:r>
        <w:t>inn</w:t>
      </w:r>
      <w:proofErr w:type="spellEnd"/>
      <w:r>
        <w:t xml:space="preserve"> der Hütten des Herrn / </w:t>
      </w:r>
      <w:proofErr w:type="spellStart"/>
      <w:r>
        <w:t>auff</w:t>
      </w:r>
      <w:proofErr w:type="spellEnd"/>
      <w:r>
        <w:t xml:space="preserve"> dem Altar </w:t>
      </w:r>
      <w:proofErr w:type="spellStart"/>
      <w:r>
        <w:t>ertoedten</w:t>
      </w:r>
      <w:proofErr w:type="spellEnd"/>
      <w:r>
        <w:t xml:space="preserve">. Also </w:t>
      </w:r>
      <w:proofErr w:type="spellStart"/>
      <w:r>
        <w:t>würt</w:t>
      </w:r>
      <w:proofErr w:type="spellEnd"/>
      <w:r>
        <w:t xml:space="preserve"> es gewißlich allen </w:t>
      </w:r>
      <w:proofErr w:type="spellStart"/>
      <w:r>
        <w:t>ungotsfoerchtigen</w:t>
      </w:r>
      <w:proofErr w:type="spellEnd"/>
      <w:r>
        <w:t xml:space="preserve"> / die lieber on das </w:t>
      </w:r>
      <w:proofErr w:type="spellStart"/>
      <w:r>
        <w:t>Haubt</w:t>
      </w:r>
      <w:proofErr w:type="spellEnd"/>
      <w:r>
        <w:t xml:space="preserve"> / aus welchem wir leben / weben / und sind / sein </w:t>
      </w:r>
      <w:proofErr w:type="spellStart"/>
      <w:r>
        <w:t>woellen</w:t>
      </w:r>
      <w:proofErr w:type="spellEnd"/>
      <w:r>
        <w:t xml:space="preserve"> / dann den </w:t>
      </w:r>
      <w:proofErr w:type="spellStart"/>
      <w:r>
        <w:t>gunst</w:t>
      </w:r>
      <w:proofErr w:type="spellEnd"/>
      <w:r>
        <w:t xml:space="preserve"> und </w:t>
      </w:r>
      <w:proofErr w:type="spellStart"/>
      <w:r>
        <w:t>gnad</w:t>
      </w:r>
      <w:proofErr w:type="spellEnd"/>
      <w:r>
        <w:t xml:space="preserve"> der zur </w:t>
      </w:r>
      <w:proofErr w:type="spellStart"/>
      <w:r>
        <w:t>gaenglich</w:t>
      </w:r>
      <w:proofErr w:type="spellEnd"/>
      <w:r>
        <w:t xml:space="preserve"> </w:t>
      </w:r>
      <w:proofErr w:type="spellStart"/>
      <w:r>
        <w:t>blutfürstigen</w:t>
      </w:r>
      <w:proofErr w:type="spellEnd"/>
      <w:r>
        <w:t xml:space="preserve"> Tyrannen und Fürsten / verlieren / ergehen / es stehe </w:t>
      </w:r>
      <w:proofErr w:type="spellStart"/>
      <w:r>
        <w:t>kurtz</w:t>
      </w:r>
      <w:proofErr w:type="spellEnd"/>
      <w:r>
        <w:t xml:space="preserve"> oder lang / oder geschehe hie oder dort / dann es </w:t>
      </w:r>
      <w:proofErr w:type="spellStart"/>
      <w:r>
        <w:t>würt</w:t>
      </w:r>
      <w:proofErr w:type="spellEnd"/>
      <w:r>
        <w:t xml:space="preserve"> </w:t>
      </w:r>
      <w:proofErr w:type="spellStart"/>
      <w:r>
        <w:t>ihe</w:t>
      </w:r>
      <w:proofErr w:type="spellEnd"/>
      <w:r>
        <w:t xml:space="preserve"> gewißlich ungerechnet und gestrafft / es sei dann das man sich besser / </w:t>
      </w:r>
      <w:proofErr w:type="spellStart"/>
      <w:r>
        <w:t>nit</w:t>
      </w:r>
      <w:proofErr w:type="spellEnd"/>
      <w:r>
        <w:t xml:space="preserve"> bleiben. Nun </w:t>
      </w:r>
      <w:proofErr w:type="spellStart"/>
      <w:r>
        <w:t>weitter</w:t>
      </w:r>
      <w:proofErr w:type="spellEnd"/>
      <w:r>
        <w:t xml:space="preserve"> folget der Text. </w:t>
      </w:r>
    </w:p>
    <w:p w14:paraId="01CFD7CB" w14:textId="77777777" w:rsidR="001B58A6" w:rsidRDefault="001B58A6" w:rsidP="001B58A6">
      <w:pPr>
        <w:pStyle w:val="StandardWeb"/>
      </w:pPr>
      <w:r>
        <w:rPr>
          <w:rStyle w:val="Fett"/>
          <w:rFonts w:eastAsiaTheme="majorEastAsia"/>
        </w:rPr>
        <w:t xml:space="preserve">Und da die </w:t>
      </w:r>
      <w:proofErr w:type="spellStart"/>
      <w:r>
        <w:rPr>
          <w:rStyle w:val="Fett"/>
          <w:rFonts w:eastAsiaTheme="majorEastAsia"/>
        </w:rPr>
        <w:t>Maenner</w:t>
      </w:r>
      <w:proofErr w:type="spellEnd"/>
      <w:r>
        <w:rPr>
          <w:rStyle w:val="Fett"/>
          <w:rFonts w:eastAsiaTheme="majorEastAsia"/>
        </w:rPr>
        <w:t xml:space="preserve"> der Statt </w:t>
      </w:r>
      <w:proofErr w:type="spellStart"/>
      <w:r>
        <w:rPr>
          <w:rStyle w:val="Fett"/>
          <w:rFonts w:eastAsiaTheme="majorEastAsia"/>
        </w:rPr>
        <w:t>herauß</w:t>
      </w:r>
      <w:proofErr w:type="spellEnd"/>
      <w:r>
        <w:rPr>
          <w:rStyle w:val="Fett"/>
          <w:rFonts w:eastAsiaTheme="majorEastAsia"/>
        </w:rPr>
        <w:t xml:space="preserve"> fielen / und stritten wider Joab / fielen </w:t>
      </w:r>
      <w:proofErr w:type="spellStart"/>
      <w:r>
        <w:rPr>
          <w:rStyle w:val="Fett"/>
          <w:rFonts w:eastAsiaTheme="majorEastAsia"/>
        </w:rPr>
        <w:t>etlich</w:t>
      </w:r>
      <w:proofErr w:type="spellEnd"/>
      <w:r>
        <w:rPr>
          <w:rStyle w:val="Fett"/>
          <w:rFonts w:eastAsiaTheme="majorEastAsia"/>
        </w:rPr>
        <w:t xml:space="preserve"> des </w:t>
      </w:r>
      <w:proofErr w:type="spellStart"/>
      <w:r>
        <w:rPr>
          <w:rStyle w:val="Fett"/>
          <w:rFonts w:eastAsiaTheme="majorEastAsia"/>
        </w:rPr>
        <w:t>volcks</w:t>
      </w:r>
      <w:proofErr w:type="spellEnd"/>
      <w:r>
        <w:rPr>
          <w:rStyle w:val="Fett"/>
          <w:rFonts w:eastAsiaTheme="majorEastAsia"/>
        </w:rPr>
        <w:t xml:space="preserve"> von den knechten Davids / und Uria der </w:t>
      </w:r>
      <w:proofErr w:type="spellStart"/>
      <w:r>
        <w:rPr>
          <w:rStyle w:val="Fett"/>
          <w:rFonts w:eastAsiaTheme="majorEastAsia"/>
        </w:rPr>
        <w:t>Hethiger</w:t>
      </w:r>
      <w:proofErr w:type="spellEnd"/>
      <w:r>
        <w:rPr>
          <w:rStyle w:val="Fett"/>
          <w:rFonts w:eastAsiaTheme="majorEastAsia"/>
        </w:rPr>
        <w:t xml:space="preserve"> starb auch.</w:t>
      </w:r>
      <w:r>
        <w:t xml:space="preserve"> </w:t>
      </w:r>
    </w:p>
    <w:p w14:paraId="1D963667" w14:textId="77777777" w:rsidR="001B58A6" w:rsidRDefault="001B58A6" w:rsidP="001B58A6">
      <w:pPr>
        <w:pStyle w:val="StandardWeb"/>
      </w:pPr>
      <w:r>
        <w:rPr>
          <w:rStyle w:val="Hervorhebung"/>
        </w:rPr>
        <w:t xml:space="preserve">Joab </w:t>
      </w:r>
      <w:proofErr w:type="spellStart"/>
      <w:r>
        <w:rPr>
          <w:rStyle w:val="Hervorhebung"/>
        </w:rPr>
        <w:t>ain</w:t>
      </w:r>
      <w:proofErr w:type="spellEnd"/>
      <w:r>
        <w:rPr>
          <w:rStyle w:val="Hervorhebung"/>
        </w:rPr>
        <w:t xml:space="preserve"> </w:t>
      </w:r>
      <w:proofErr w:type="spellStart"/>
      <w:r>
        <w:rPr>
          <w:rStyle w:val="Hervorhebung"/>
        </w:rPr>
        <w:t>schalck</w:t>
      </w:r>
      <w:proofErr w:type="spellEnd"/>
      <w:r>
        <w:rPr>
          <w:rStyle w:val="Hervorhebung"/>
        </w:rPr>
        <w:t>.</w:t>
      </w:r>
      <w:r>
        <w:t xml:space="preserve"> Die </w:t>
      </w:r>
      <w:proofErr w:type="spellStart"/>
      <w:r>
        <w:t>staerckesten</w:t>
      </w:r>
      <w:proofErr w:type="spellEnd"/>
      <w:r>
        <w:t xml:space="preserve"> / </w:t>
      </w:r>
      <w:proofErr w:type="spellStart"/>
      <w:r>
        <w:t>waidlichsten</w:t>
      </w:r>
      <w:proofErr w:type="spellEnd"/>
      <w:r>
        <w:t xml:space="preserve"> </w:t>
      </w:r>
      <w:proofErr w:type="spellStart"/>
      <w:r>
        <w:t>Maenner</w:t>
      </w:r>
      <w:proofErr w:type="spellEnd"/>
      <w:r>
        <w:t xml:space="preserve"> und Kriegs </w:t>
      </w:r>
      <w:proofErr w:type="spellStart"/>
      <w:r>
        <w:t>volck</w:t>
      </w:r>
      <w:proofErr w:type="spellEnd"/>
      <w:r>
        <w:t xml:space="preserve"> in der Statt / fielen </w:t>
      </w:r>
      <w:proofErr w:type="spellStart"/>
      <w:r>
        <w:t>herauß</w:t>
      </w:r>
      <w:proofErr w:type="spellEnd"/>
      <w:r>
        <w:t xml:space="preserve"> / </w:t>
      </w:r>
      <w:proofErr w:type="spellStart"/>
      <w:r>
        <w:t>begerten</w:t>
      </w:r>
      <w:proofErr w:type="spellEnd"/>
      <w:r>
        <w:t xml:space="preserve"> Joabs </w:t>
      </w:r>
      <w:proofErr w:type="spellStart"/>
      <w:r>
        <w:t>ainen</w:t>
      </w:r>
      <w:proofErr w:type="spellEnd"/>
      <w:r>
        <w:t xml:space="preserve"> </w:t>
      </w:r>
      <w:proofErr w:type="spellStart"/>
      <w:r>
        <w:t>scharmuetzel</w:t>
      </w:r>
      <w:proofErr w:type="spellEnd"/>
      <w:r>
        <w:t xml:space="preserve"> mit </w:t>
      </w:r>
      <w:proofErr w:type="spellStart"/>
      <w:r>
        <w:t>jm</w:t>
      </w:r>
      <w:proofErr w:type="spellEnd"/>
      <w:r>
        <w:t xml:space="preserve"> zu halten / und wider </w:t>
      </w:r>
      <w:proofErr w:type="spellStart"/>
      <w:r>
        <w:t>jn</w:t>
      </w:r>
      <w:proofErr w:type="spellEnd"/>
      <w:r>
        <w:t xml:space="preserve"> zu </w:t>
      </w:r>
      <w:proofErr w:type="spellStart"/>
      <w:r>
        <w:t>streitten</w:t>
      </w:r>
      <w:proofErr w:type="spellEnd"/>
      <w:r>
        <w:t xml:space="preserve">. Er wendet sich aber / wie </w:t>
      </w:r>
      <w:proofErr w:type="spellStart"/>
      <w:r>
        <w:t>wol</w:t>
      </w:r>
      <w:proofErr w:type="spellEnd"/>
      <w:r>
        <w:t xml:space="preserve"> </w:t>
      </w:r>
      <w:proofErr w:type="spellStart"/>
      <w:r>
        <w:t>zugedencken</w:t>
      </w:r>
      <w:proofErr w:type="spellEnd"/>
      <w:r>
        <w:t xml:space="preserve"> / nach dem </w:t>
      </w:r>
      <w:proofErr w:type="spellStart"/>
      <w:r>
        <w:t>befelch</w:t>
      </w:r>
      <w:proofErr w:type="spellEnd"/>
      <w:r>
        <w:t xml:space="preserve"> des </w:t>
      </w:r>
      <w:proofErr w:type="spellStart"/>
      <w:r>
        <w:t>Künigs</w:t>
      </w:r>
      <w:proofErr w:type="spellEnd"/>
      <w:r>
        <w:t xml:space="preserve"> / </w:t>
      </w:r>
      <w:proofErr w:type="spellStart"/>
      <w:r>
        <w:t>hinden</w:t>
      </w:r>
      <w:proofErr w:type="spellEnd"/>
      <w:r>
        <w:t xml:space="preserve"> ab / </w:t>
      </w:r>
      <w:proofErr w:type="spellStart"/>
      <w:r>
        <w:t>laeßt</w:t>
      </w:r>
      <w:proofErr w:type="spellEnd"/>
      <w:r>
        <w:t xml:space="preserve"> den </w:t>
      </w:r>
      <w:proofErr w:type="spellStart"/>
      <w:r>
        <w:t>frummen</w:t>
      </w:r>
      <w:proofErr w:type="spellEnd"/>
      <w:r>
        <w:t xml:space="preserve"> </w:t>
      </w:r>
      <w:proofErr w:type="spellStart"/>
      <w:r>
        <w:t>Uriam</w:t>
      </w:r>
      <w:proofErr w:type="spellEnd"/>
      <w:r>
        <w:t xml:space="preserve"> / fernen am spitzen / in der </w:t>
      </w:r>
      <w:proofErr w:type="spellStart"/>
      <w:r>
        <w:t>gefahr</w:t>
      </w:r>
      <w:proofErr w:type="spellEnd"/>
      <w:r>
        <w:t xml:space="preserve"> / </w:t>
      </w:r>
      <w:proofErr w:type="spellStart"/>
      <w:r>
        <w:t>manlich</w:t>
      </w:r>
      <w:proofErr w:type="spellEnd"/>
      <w:r>
        <w:t xml:space="preserve"> </w:t>
      </w:r>
      <w:proofErr w:type="spellStart"/>
      <w:r>
        <w:t>streitten</w:t>
      </w:r>
      <w:proofErr w:type="spellEnd"/>
      <w:r>
        <w:t xml:space="preserve"> / </w:t>
      </w:r>
      <w:proofErr w:type="spellStart"/>
      <w:r>
        <w:t>darumb</w:t>
      </w:r>
      <w:proofErr w:type="spellEnd"/>
      <w:r>
        <w:t xml:space="preserve"> er dann / weil er </w:t>
      </w:r>
      <w:proofErr w:type="spellStart"/>
      <w:r>
        <w:t>nit</w:t>
      </w:r>
      <w:proofErr w:type="spellEnd"/>
      <w:r>
        <w:t xml:space="preserve"> entsetze </w:t>
      </w:r>
      <w:proofErr w:type="spellStart"/>
      <w:r>
        <w:t>würt</w:t>
      </w:r>
      <w:proofErr w:type="spellEnd"/>
      <w:r>
        <w:t xml:space="preserve"> von Joab oder andern / erschlagen </w:t>
      </w:r>
      <w:proofErr w:type="spellStart"/>
      <w:r>
        <w:t>würt</w:t>
      </w:r>
      <w:proofErr w:type="spellEnd"/>
      <w:r>
        <w:t xml:space="preserve"> / Er aber </w:t>
      </w:r>
      <w:proofErr w:type="spellStart"/>
      <w:r>
        <w:t>nit</w:t>
      </w:r>
      <w:proofErr w:type="spellEnd"/>
      <w:r>
        <w:t xml:space="preserve"> </w:t>
      </w:r>
      <w:proofErr w:type="spellStart"/>
      <w:r>
        <w:t>allain</w:t>
      </w:r>
      <w:proofErr w:type="spellEnd"/>
      <w:r>
        <w:t xml:space="preserve"> / sonder auch sonst </w:t>
      </w:r>
      <w:proofErr w:type="spellStart"/>
      <w:r>
        <w:t>eltiche</w:t>
      </w:r>
      <w:proofErr w:type="spellEnd"/>
      <w:r>
        <w:t xml:space="preserve"> andere / des </w:t>
      </w:r>
      <w:proofErr w:type="spellStart"/>
      <w:r>
        <w:t>volcks</w:t>
      </w:r>
      <w:proofErr w:type="spellEnd"/>
      <w:r>
        <w:t xml:space="preserve"> der knechten Davids / die </w:t>
      </w:r>
      <w:proofErr w:type="spellStart"/>
      <w:r>
        <w:t>muessen</w:t>
      </w:r>
      <w:proofErr w:type="spellEnd"/>
      <w:r>
        <w:t xml:space="preserve"> auch des Uria entgelten / und </w:t>
      </w:r>
      <w:proofErr w:type="spellStart"/>
      <w:r>
        <w:t>umb</w:t>
      </w:r>
      <w:proofErr w:type="spellEnd"/>
      <w:r>
        <w:t xml:space="preserve"> des </w:t>
      </w:r>
      <w:proofErr w:type="spellStart"/>
      <w:r>
        <w:t>unschüldigen</w:t>
      </w:r>
      <w:proofErr w:type="spellEnd"/>
      <w:r>
        <w:t xml:space="preserve"> Uria wegen / sie gleich so </w:t>
      </w:r>
      <w:proofErr w:type="spellStart"/>
      <w:r>
        <w:t>unschüldig</w:t>
      </w:r>
      <w:proofErr w:type="spellEnd"/>
      <w:r>
        <w:t xml:space="preserve"> </w:t>
      </w:r>
      <w:proofErr w:type="spellStart"/>
      <w:r>
        <w:t>herhaltin</w:t>
      </w:r>
      <w:proofErr w:type="spellEnd"/>
      <w:r>
        <w:t xml:space="preserve"> / </w:t>
      </w:r>
      <w:proofErr w:type="spellStart"/>
      <w:r>
        <w:t>jr</w:t>
      </w:r>
      <w:proofErr w:type="spellEnd"/>
      <w:r>
        <w:t xml:space="preserve"> </w:t>
      </w:r>
      <w:proofErr w:type="spellStart"/>
      <w:r>
        <w:t>lebem</w:t>
      </w:r>
      <w:proofErr w:type="spellEnd"/>
      <w:r>
        <w:t xml:space="preserve"> </w:t>
      </w:r>
      <w:proofErr w:type="spellStart"/>
      <w:r>
        <w:t>darumb</w:t>
      </w:r>
      <w:proofErr w:type="spellEnd"/>
      <w:r>
        <w:t xml:space="preserve"> lassen / und den </w:t>
      </w:r>
      <w:proofErr w:type="spellStart"/>
      <w:r>
        <w:t>gaist</w:t>
      </w:r>
      <w:proofErr w:type="spellEnd"/>
      <w:r>
        <w:t xml:space="preserve"> </w:t>
      </w:r>
      <w:proofErr w:type="spellStart"/>
      <w:r>
        <w:t>auffgeben</w:t>
      </w:r>
      <w:proofErr w:type="spellEnd"/>
      <w:r>
        <w:t xml:space="preserve">. Wer </w:t>
      </w:r>
      <w:proofErr w:type="spellStart"/>
      <w:r>
        <w:t>kan</w:t>
      </w:r>
      <w:proofErr w:type="spellEnd"/>
      <w:r>
        <w:t xml:space="preserve"> aber auch der aller </w:t>
      </w:r>
      <w:proofErr w:type="spellStart"/>
      <w:r>
        <w:t>glaubloßt</w:t>
      </w:r>
      <w:proofErr w:type="spellEnd"/>
      <w:r>
        <w:t xml:space="preserve"> </w:t>
      </w:r>
      <w:proofErr w:type="spellStart"/>
      <w:r>
        <w:t>mensch</w:t>
      </w:r>
      <w:proofErr w:type="spellEnd"/>
      <w:r>
        <w:t xml:space="preserve"> / dem </w:t>
      </w:r>
      <w:proofErr w:type="spellStart"/>
      <w:r>
        <w:t>theürn</w:t>
      </w:r>
      <w:proofErr w:type="spellEnd"/>
      <w:r>
        <w:t xml:space="preserve"> und </w:t>
      </w:r>
      <w:proofErr w:type="spellStart"/>
      <w:r>
        <w:t>treüen</w:t>
      </w:r>
      <w:proofErr w:type="spellEnd"/>
      <w:r>
        <w:t xml:space="preserve"> </w:t>
      </w:r>
      <w:proofErr w:type="spellStart"/>
      <w:r>
        <w:t>Urie</w:t>
      </w:r>
      <w:proofErr w:type="spellEnd"/>
      <w:r>
        <w:t xml:space="preserve"> / </w:t>
      </w:r>
      <w:proofErr w:type="spellStart"/>
      <w:r>
        <w:t>ain</w:t>
      </w:r>
      <w:proofErr w:type="spellEnd"/>
      <w:r>
        <w:t xml:space="preserve"> ander end / dann die </w:t>
      </w:r>
      <w:proofErr w:type="spellStart"/>
      <w:r>
        <w:t>saeligkait</w:t>
      </w:r>
      <w:proofErr w:type="spellEnd"/>
      <w:r>
        <w:t xml:space="preserve"> / des aller </w:t>
      </w:r>
      <w:proofErr w:type="spellStart"/>
      <w:r>
        <w:t>glücksaeligsten</w:t>
      </w:r>
      <w:proofErr w:type="spellEnd"/>
      <w:r>
        <w:t xml:space="preserve"> </w:t>
      </w:r>
      <w:proofErr w:type="spellStart"/>
      <w:r>
        <w:t>lebens</w:t>
      </w:r>
      <w:proofErr w:type="spellEnd"/>
      <w:r>
        <w:t xml:space="preserve"> / nach </w:t>
      </w:r>
      <w:proofErr w:type="spellStart"/>
      <w:r>
        <w:t>disem</w:t>
      </w:r>
      <w:proofErr w:type="spellEnd"/>
      <w:r>
        <w:t xml:space="preserve"> leben / in der zeit oder </w:t>
      </w:r>
      <w:proofErr w:type="spellStart"/>
      <w:r>
        <w:t>welt</w:t>
      </w:r>
      <w:proofErr w:type="spellEnd"/>
      <w:r>
        <w:t xml:space="preserve"> der </w:t>
      </w:r>
      <w:proofErr w:type="spellStart"/>
      <w:r>
        <w:t>hailigen</w:t>
      </w:r>
      <w:proofErr w:type="spellEnd"/>
      <w:r>
        <w:t xml:space="preserve"> </w:t>
      </w:r>
      <w:proofErr w:type="spellStart"/>
      <w:r>
        <w:t>seelen</w:t>
      </w:r>
      <w:proofErr w:type="spellEnd"/>
      <w:r>
        <w:t xml:space="preserve"> / erachten? Wie auch Johannis des </w:t>
      </w:r>
      <w:proofErr w:type="spellStart"/>
      <w:r>
        <w:t>Tauffers</w:t>
      </w:r>
      <w:proofErr w:type="spellEnd"/>
      <w:r>
        <w:t xml:space="preserve"> / </w:t>
      </w:r>
      <w:proofErr w:type="spellStart"/>
      <w:r>
        <w:t>unnd</w:t>
      </w:r>
      <w:proofErr w:type="spellEnd"/>
      <w:r>
        <w:t xml:space="preserve"> Anderer </w:t>
      </w:r>
      <w:proofErr w:type="spellStart"/>
      <w:r>
        <w:t>unzalbarlicher</w:t>
      </w:r>
      <w:proofErr w:type="spellEnd"/>
      <w:r>
        <w:t xml:space="preserve"> </w:t>
      </w:r>
      <w:proofErr w:type="spellStart"/>
      <w:r>
        <w:t>Martyrer</w:t>
      </w:r>
      <w:proofErr w:type="spellEnd"/>
      <w:r>
        <w:t xml:space="preserve">. </w:t>
      </w:r>
    </w:p>
    <w:p w14:paraId="26B1D4FB" w14:textId="77777777" w:rsidR="001B58A6" w:rsidRDefault="001B58A6" w:rsidP="001B58A6">
      <w:pPr>
        <w:pStyle w:val="StandardWeb"/>
      </w:pPr>
      <w:r>
        <w:rPr>
          <w:rStyle w:val="Fett"/>
          <w:rFonts w:eastAsiaTheme="majorEastAsia"/>
        </w:rPr>
        <w:t xml:space="preserve">Da sandte Joab hin / und ließ David sagen allen </w:t>
      </w:r>
      <w:proofErr w:type="spellStart"/>
      <w:r>
        <w:rPr>
          <w:rStyle w:val="Fett"/>
          <w:rFonts w:eastAsiaTheme="majorEastAsia"/>
        </w:rPr>
        <w:t>handel</w:t>
      </w:r>
      <w:proofErr w:type="spellEnd"/>
      <w:r>
        <w:rPr>
          <w:rStyle w:val="Fett"/>
          <w:rFonts w:eastAsiaTheme="majorEastAsia"/>
        </w:rPr>
        <w:t xml:space="preserve"> des </w:t>
      </w:r>
      <w:proofErr w:type="spellStart"/>
      <w:r>
        <w:rPr>
          <w:rStyle w:val="Fett"/>
          <w:rFonts w:eastAsiaTheme="majorEastAsia"/>
        </w:rPr>
        <w:t>streits</w:t>
      </w:r>
      <w:proofErr w:type="spellEnd"/>
      <w:r>
        <w:rPr>
          <w:rStyle w:val="Fett"/>
          <w:rFonts w:eastAsiaTheme="majorEastAsia"/>
        </w:rPr>
        <w:t>.</w:t>
      </w:r>
      <w:r>
        <w:t xml:space="preserve"> </w:t>
      </w:r>
    </w:p>
    <w:p w14:paraId="0F445736" w14:textId="77777777" w:rsidR="001B58A6" w:rsidRDefault="001B58A6" w:rsidP="001B58A6">
      <w:pPr>
        <w:pStyle w:val="StandardWeb"/>
      </w:pPr>
      <w:proofErr w:type="spellStart"/>
      <w:r>
        <w:rPr>
          <w:rStyle w:val="Hervorhebung"/>
        </w:rPr>
        <w:t>Bottschafft</w:t>
      </w:r>
      <w:proofErr w:type="spellEnd"/>
      <w:r>
        <w:rPr>
          <w:rStyle w:val="Hervorhebung"/>
        </w:rPr>
        <w:t xml:space="preserve"> Joabs zu David.</w:t>
      </w:r>
      <w:r>
        <w:t xml:space="preserve"> Joab fertiget </w:t>
      </w:r>
      <w:proofErr w:type="spellStart"/>
      <w:r>
        <w:t>ainen</w:t>
      </w:r>
      <w:proofErr w:type="spellEnd"/>
      <w:r>
        <w:t xml:space="preserve"> Botten zu David / der </w:t>
      </w:r>
      <w:proofErr w:type="spellStart"/>
      <w:r>
        <w:t>jm</w:t>
      </w:r>
      <w:proofErr w:type="spellEnd"/>
      <w:r>
        <w:t xml:space="preserve"> wider </w:t>
      </w:r>
      <w:proofErr w:type="spellStart"/>
      <w:r>
        <w:t>verküdnige</w:t>
      </w:r>
      <w:proofErr w:type="spellEnd"/>
      <w:r>
        <w:t xml:space="preserve"> den fall vieler von dem </w:t>
      </w:r>
      <w:proofErr w:type="spellStart"/>
      <w:r>
        <w:t>Volck</w:t>
      </w:r>
      <w:proofErr w:type="spellEnd"/>
      <w:r>
        <w:t xml:space="preserve"> / die mit Uria zu </w:t>
      </w:r>
      <w:proofErr w:type="spellStart"/>
      <w:r>
        <w:t>grund</w:t>
      </w:r>
      <w:proofErr w:type="spellEnd"/>
      <w:r>
        <w:t xml:space="preserve"> gangen / und aus </w:t>
      </w:r>
      <w:proofErr w:type="spellStart"/>
      <w:r>
        <w:t>Goettlichem</w:t>
      </w:r>
      <w:proofErr w:type="spellEnd"/>
      <w:r>
        <w:t xml:space="preserve"> </w:t>
      </w:r>
      <w:proofErr w:type="spellStart"/>
      <w:r>
        <w:t>urtail</w:t>
      </w:r>
      <w:proofErr w:type="spellEnd"/>
      <w:r>
        <w:t xml:space="preserve"> </w:t>
      </w:r>
      <w:proofErr w:type="spellStart"/>
      <w:r>
        <w:t>unnd</w:t>
      </w:r>
      <w:proofErr w:type="spellEnd"/>
      <w:r>
        <w:t xml:space="preserve"> rechten / </w:t>
      </w:r>
      <w:proofErr w:type="spellStart"/>
      <w:r>
        <w:t>entschlaffen</w:t>
      </w:r>
      <w:proofErr w:type="spellEnd"/>
      <w:r>
        <w:t xml:space="preserve"> worden sein. </w:t>
      </w:r>
      <w:proofErr w:type="spellStart"/>
      <w:r>
        <w:t>Disen</w:t>
      </w:r>
      <w:proofErr w:type="spellEnd"/>
      <w:r>
        <w:t xml:space="preserve"> </w:t>
      </w:r>
      <w:proofErr w:type="spellStart"/>
      <w:r>
        <w:t>underrichtet</w:t>
      </w:r>
      <w:proofErr w:type="spellEnd"/>
      <w:r>
        <w:t xml:space="preserve"> er fleissig / wie er die rede an den </w:t>
      </w:r>
      <w:proofErr w:type="spellStart"/>
      <w:r>
        <w:t>Künig</w:t>
      </w:r>
      <w:proofErr w:type="spellEnd"/>
      <w:r>
        <w:t xml:space="preserve"> gestalten / und </w:t>
      </w:r>
      <w:proofErr w:type="spellStart"/>
      <w:r>
        <w:t>fueren</w:t>
      </w:r>
      <w:proofErr w:type="spellEnd"/>
      <w:r>
        <w:t xml:space="preserve"> soll / damit der schaden / den sie genommen am </w:t>
      </w:r>
      <w:proofErr w:type="spellStart"/>
      <w:r>
        <w:t>volck</w:t>
      </w:r>
      <w:proofErr w:type="spellEnd"/>
      <w:r>
        <w:t xml:space="preserve"> / der </w:t>
      </w:r>
      <w:proofErr w:type="spellStart"/>
      <w:r>
        <w:t>nit</w:t>
      </w:r>
      <w:proofErr w:type="spellEnd"/>
      <w:r>
        <w:t xml:space="preserve"> </w:t>
      </w:r>
      <w:proofErr w:type="spellStart"/>
      <w:r>
        <w:t>enschüldiget</w:t>
      </w:r>
      <w:proofErr w:type="spellEnd"/>
      <w:r>
        <w:t xml:space="preserve"> oder </w:t>
      </w:r>
      <w:proofErr w:type="spellStart"/>
      <w:r>
        <w:t>verthediget</w:t>
      </w:r>
      <w:proofErr w:type="spellEnd"/>
      <w:r>
        <w:t xml:space="preserve"> werden </w:t>
      </w:r>
      <w:proofErr w:type="spellStart"/>
      <w:r>
        <w:t>mocht</w:t>
      </w:r>
      <w:proofErr w:type="spellEnd"/>
      <w:r>
        <w:t xml:space="preserve"> / </w:t>
      </w:r>
      <w:proofErr w:type="spellStart"/>
      <w:r>
        <w:t>verklainert</w:t>
      </w:r>
      <w:proofErr w:type="spellEnd"/>
      <w:r>
        <w:t xml:space="preserve"> würde und </w:t>
      </w:r>
      <w:proofErr w:type="spellStart"/>
      <w:r>
        <w:t>geringeret</w:t>
      </w:r>
      <w:proofErr w:type="spellEnd"/>
      <w:r>
        <w:t xml:space="preserve"> / so </w:t>
      </w:r>
      <w:proofErr w:type="spellStart"/>
      <w:r>
        <w:t>erfornen</w:t>
      </w:r>
      <w:proofErr w:type="spellEnd"/>
      <w:r>
        <w:t xml:space="preserve"> die </w:t>
      </w:r>
      <w:proofErr w:type="spellStart"/>
      <w:r>
        <w:t>niderlag</w:t>
      </w:r>
      <w:proofErr w:type="spellEnd"/>
      <w:r>
        <w:t xml:space="preserve"> / und den </w:t>
      </w:r>
      <w:proofErr w:type="spellStart"/>
      <w:r>
        <w:t>tod</w:t>
      </w:r>
      <w:proofErr w:type="spellEnd"/>
      <w:r>
        <w:t xml:space="preserve"> </w:t>
      </w:r>
      <w:proofErr w:type="spellStart"/>
      <w:r>
        <w:t>Urie</w:t>
      </w:r>
      <w:proofErr w:type="spellEnd"/>
      <w:r>
        <w:t xml:space="preserve"> setzet / Dann er </w:t>
      </w:r>
      <w:proofErr w:type="spellStart"/>
      <w:r>
        <w:t>underrichtet</w:t>
      </w:r>
      <w:proofErr w:type="spellEnd"/>
      <w:r>
        <w:t xml:space="preserve"> und </w:t>
      </w:r>
      <w:proofErr w:type="spellStart"/>
      <w:r>
        <w:t>gebott</w:t>
      </w:r>
      <w:proofErr w:type="spellEnd"/>
      <w:r>
        <w:t xml:space="preserve"> dem Botten also / und sprach. </w:t>
      </w:r>
    </w:p>
    <w:p w14:paraId="4BD264AB" w14:textId="77777777" w:rsidR="001B58A6" w:rsidRDefault="001B58A6" w:rsidP="001B58A6">
      <w:pPr>
        <w:pStyle w:val="StandardWeb"/>
      </w:pPr>
      <w:r>
        <w:rPr>
          <w:rStyle w:val="Fett"/>
          <w:rFonts w:eastAsiaTheme="majorEastAsia"/>
        </w:rPr>
        <w:t xml:space="preserve">Wann du allen </w:t>
      </w:r>
      <w:proofErr w:type="spellStart"/>
      <w:r>
        <w:rPr>
          <w:rStyle w:val="Fett"/>
          <w:rFonts w:eastAsiaTheme="majorEastAsia"/>
        </w:rPr>
        <w:t>handel</w:t>
      </w:r>
      <w:proofErr w:type="spellEnd"/>
      <w:r>
        <w:rPr>
          <w:rStyle w:val="Fett"/>
          <w:rFonts w:eastAsiaTheme="majorEastAsia"/>
        </w:rPr>
        <w:t xml:space="preserve"> des </w:t>
      </w:r>
      <w:proofErr w:type="spellStart"/>
      <w:r>
        <w:rPr>
          <w:rStyle w:val="Fett"/>
          <w:rFonts w:eastAsiaTheme="majorEastAsia"/>
        </w:rPr>
        <w:t>streits</w:t>
      </w:r>
      <w:proofErr w:type="spellEnd"/>
      <w:r>
        <w:rPr>
          <w:rStyle w:val="Fett"/>
          <w:rFonts w:eastAsiaTheme="majorEastAsia"/>
        </w:rPr>
        <w:t xml:space="preserve"> hast </w:t>
      </w:r>
      <w:proofErr w:type="spellStart"/>
      <w:r>
        <w:rPr>
          <w:rStyle w:val="Fett"/>
          <w:rFonts w:eastAsiaTheme="majorEastAsia"/>
        </w:rPr>
        <w:t>außgeredet</w:t>
      </w:r>
      <w:proofErr w:type="spellEnd"/>
      <w:r>
        <w:rPr>
          <w:rStyle w:val="Fett"/>
          <w:rFonts w:eastAsiaTheme="majorEastAsia"/>
        </w:rPr>
        <w:t xml:space="preserve"> mit dem </w:t>
      </w:r>
      <w:proofErr w:type="spellStart"/>
      <w:r>
        <w:rPr>
          <w:rStyle w:val="Fett"/>
          <w:rFonts w:eastAsiaTheme="majorEastAsia"/>
        </w:rPr>
        <w:t>Künig</w:t>
      </w:r>
      <w:proofErr w:type="spellEnd"/>
      <w:r>
        <w:rPr>
          <w:rStyle w:val="Fett"/>
          <w:rFonts w:eastAsiaTheme="majorEastAsia"/>
        </w:rPr>
        <w:t xml:space="preserve"> / und </w:t>
      </w:r>
      <w:proofErr w:type="spellStart"/>
      <w:r>
        <w:rPr>
          <w:rStyle w:val="Fett"/>
          <w:rFonts w:eastAsiaTheme="majorEastAsia"/>
        </w:rPr>
        <w:t>sihest</w:t>
      </w:r>
      <w:proofErr w:type="spellEnd"/>
      <w:r>
        <w:rPr>
          <w:rStyle w:val="Fett"/>
          <w:rFonts w:eastAsiaTheme="majorEastAsia"/>
        </w:rPr>
        <w:t xml:space="preserve"> das des </w:t>
      </w:r>
      <w:proofErr w:type="spellStart"/>
      <w:r>
        <w:rPr>
          <w:rStyle w:val="Fett"/>
          <w:rFonts w:eastAsiaTheme="majorEastAsia"/>
        </w:rPr>
        <w:t>zorns</w:t>
      </w:r>
      <w:proofErr w:type="spellEnd"/>
      <w:r>
        <w:rPr>
          <w:rStyle w:val="Fett"/>
          <w:rFonts w:eastAsiaTheme="majorEastAsia"/>
        </w:rPr>
        <w:t xml:space="preserve"> ist / und der </w:t>
      </w:r>
      <w:proofErr w:type="spellStart"/>
      <w:r>
        <w:rPr>
          <w:rStyle w:val="Fett"/>
          <w:rFonts w:eastAsiaTheme="majorEastAsia"/>
        </w:rPr>
        <w:t>Künig</w:t>
      </w:r>
      <w:proofErr w:type="spellEnd"/>
      <w:r>
        <w:rPr>
          <w:rStyle w:val="Fett"/>
          <w:rFonts w:eastAsiaTheme="majorEastAsia"/>
        </w:rPr>
        <w:t xml:space="preserve"> zu dir spricht / </w:t>
      </w:r>
      <w:proofErr w:type="spellStart"/>
      <w:r>
        <w:rPr>
          <w:rStyle w:val="Fett"/>
          <w:rFonts w:eastAsiaTheme="majorEastAsia"/>
        </w:rPr>
        <w:t>Warumb</w:t>
      </w:r>
      <w:proofErr w:type="spellEnd"/>
      <w:r>
        <w:rPr>
          <w:rStyle w:val="Fett"/>
          <w:rFonts w:eastAsiaTheme="majorEastAsia"/>
        </w:rPr>
        <w:t xml:space="preserve"> haben </w:t>
      </w:r>
      <w:proofErr w:type="spellStart"/>
      <w:r>
        <w:rPr>
          <w:rStyle w:val="Fett"/>
          <w:rFonts w:eastAsiaTheme="majorEastAsia"/>
        </w:rPr>
        <w:t>jr</w:t>
      </w:r>
      <w:proofErr w:type="spellEnd"/>
      <w:r>
        <w:rPr>
          <w:rStyle w:val="Fett"/>
          <w:rFonts w:eastAsiaTheme="majorEastAsia"/>
        </w:rPr>
        <w:t xml:space="preserve"> euch so nahe zur </w:t>
      </w:r>
      <w:proofErr w:type="spellStart"/>
      <w:r>
        <w:rPr>
          <w:rStyle w:val="Fett"/>
          <w:rFonts w:eastAsiaTheme="majorEastAsia"/>
        </w:rPr>
        <w:t>Stat</w:t>
      </w:r>
      <w:proofErr w:type="spellEnd"/>
      <w:r>
        <w:rPr>
          <w:rStyle w:val="Fett"/>
          <w:rFonts w:eastAsiaTheme="majorEastAsia"/>
        </w:rPr>
        <w:t xml:space="preserve"> gemacht mit dem streit? Wisset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 wie man pflegt von der Mauren </w:t>
      </w:r>
      <w:proofErr w:type="spellStart"/>
      <w:r>
        <w:rPr>
          <w:rStyle w:val="Fett"/>
          <w:rFonts w:eastAsiaTheme="majorEastAsia"/>
        </w:rPr>
        <w:t>zuschiessen</w:t>
      </w:r>
      <w:proofErr w:type="spellEnd"/>
      <w:r>
        <w:rPr>
          <w:rStyle w:val="Fett"/>
          <w:rFonts w:eastAsiaTheme="majorEastAsia"/>
        </w:rPr>
        <w:t xml:space="preserve">? Wer schlug Abimelech / den </w:t>
      </w:r>
      <w:proofErr w:type="spellStart"/>
      <w:r>
        <w:rPr>
          <w:rStyle w:val="Fett"/>
          <w:rFonts w:eastAsiaTheme="majorEastAsia"/>
        </w:rPr>
        <w:t>sun</w:t>
      </w:r>
      <w:proofErr w:type="spellEnd"/>
      <w:r>
        <w:rPr>
          <w:rStyle w:val="Fett"/>
          <w:rFonts w:eastAsiaTheme="majorEastAsia"/>
        </w:rPr>
        <w:t xml:space="preserve"> </w:t>
      </w:r>
      <w:proofErr w:type="spellStart"/>
      <w:r>
        <w:rPr>
          <w:rStyle w:val="Fett"/>
          <w:rFonts w:eastAsiaTheme="majorEastAsia"/>
        </w:rPr>
        <w:t>Jerubeseth</w:t>
      </w:r>
      <w:proofErr w:type="spellEnd"/>
      <w:r>
        <w:rPr>
          <w:rStyle w:val="Fett"/>
          <w:rFonts w:eastAsiaTheme="majorEastAsia"/>
        </w:rPr>
        <w:t xml:space="preserve">? </w:t>
      </w:r>
      <w:proofErr w:type="spellStart"/>
      <w:r>
        <w:rPr>
          <w:rStyle w:val="Fett"/>
          <w:rFonts w:eastAsiaTheme="majorEastAsia"/>
        </w:rPr>
        <w:t>warff</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ain</w:t>
      </w:r>
      <w:proofErr w:type="spellEnd"/>
      <w:r>
        <w:rPr>
          <w:rStyle w:val="Fett"/>
          <w:rFonts w:eastAsiaTheme="majorEastAsia"/>
        </w:rPr>
        <w:t xml:space="preserve"> </w:t>
      </w:r>
      <w:proofErr w:type="spellStart"/>
      <w:r>
        <w:rPr>
          <w:rStyle w:val="Fett"/>
          <w:rFonts w:eastAsiaTheme="majorEastAsia"/>
        </w:rPr>
        <w:t>weib</w:t>
      </w:r>
      <w:proofErr w:type="spellEnd"/>
      <w:r>
        <w:rPr>
          <w:rStyle w:val="Fett"/>
          <w:rFonts w:eastAsiaTheme="majorEastAsia"/>
        </w:rPr>
        <w:t xml:space="preserve"> </w:t>
      </w:r>
      <w:proofErr w:type="spellStart"/>
      <w:r>
        <w:rPr>
          <w:rStyle w:val="Fett"/>
          <w:rFonts w:eastAsiaTheme="majorEastAsia"/>
        </w:rPr>
        <w:t>ain</w:t>
      </w:r>
      <w:proofErr w:type="spellEnd"/>
      <w:r>
        <w:rPr>
          <w:rStyle w:val="Fett"/>
          <w:rFonts w:eastAsiaTheme="majorEastAsia"/>
        </w:rPr>
        <w:t xml:space="preserve"> </w:t>
      </w:r>
      <w:proofErr w:type="spellStart"/>
      <w:r>
        <w:rPr>
          <w:rStyle w:val="Fett"/>
          <w:rFonts w:eastAsiaTheme="majorEastAsia"/>
        </w:rPr>
        <w:t>stueck</w:t>
      </w:r>
      <w:proofErr w:type="spellEnd"/>
      <w:r>
        <w:rPr>
          <w:rStyle w:val="Fett"/>
          <w:rFonts w:eastAsiaTheme="majorEastAsia"/>
        </w:rPr>
        <w:t xml:space="preserve"> von </w:t>
      </w:r>
      <w:proofErr w:type="spellStart"/>
      <w:r>
        <w:rPr>
          <w:rStyle w:val="Fett"/>
          <w:rFonts w:eastAsiaTheme="majorEastAsia"/>
        </w:rPr>
        <w:t>ainer</w:t>
      </w:r>
      <w:proofErr w:type="spellEnd"/>
      <w:r>
        <w:rPr>
          <w:rStyle w:val="Fett"/>
          <w:rFonts w:eastAsiaTheme="majorEastAsia"/>
        </w:rPr>
        <w:t xml:space="preserve"> </w:t>
      </w:r>
      <w:proofErr w:type="spellStart"/>
      <w:r>
        <w:rPr>
          <w:rStyle w:val="Fett"/>
          <w:rFonts w:eastAsiaTheme="majorEastAsia"/>
        </w:rPr>
        <w:t>Muellen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von der Mauren / das er starb zu </w:t>
      </w:r>
      <w:proofErr w:type="spellStart"/>
      <w:r>
        <w:rPr>
          <w:rStyle w:val="Fett"/>
          <w:rFonts w:eastAsiaTheme="majorEastAsia"/>
        </w:rPr>
        <w:t>Thebez</w:t>
      </w:r>
      <w:proofErr w:type="spellEnd"/>
      <w:r>
        <w:rPr>
          <w:rStyle w:val="Fett"/>
          <w:rFonts w:eastAsiaTheme="majorEastAsia"/>
        </w:rPr>
        <w:t xml:space="preserve">? </w:t>
      </w:r>
      <w:proofErr w:type="spellStart"/>
      <w:r>
        <w:rPr>
          <w:rStyle w:val="Fett"/>
          <w:rFonts w:eastAsiaTheme="majorEastAsia"/>
        </w:rPr>
        <w:t>Warumb</w:t>
      </w:r>
      <w:proofErr w:type="spellEnd"/>
      <w:r>
        <w:rPr>
          <w:rStyle w:val="Fett"/>
          <w:rFonts w:eastAsiaTheme="majorEastAsia"/>
        </w:rPr>
        <w:t xml:space="preserve"> haben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eüch</w:t>
      </w:r>
      <w:proofErr w:type="spellEnd"/>
      <w:r>
        <w:rPr>
          <w:rStyle w:val="Fett"/>
          <w:rFonts w:eastAsiaTheme="majorEastAsia"/>
        </w:rPr>
        <w:t xml:space="preserve"> so nahe zur Mauren gemacht? So </w:t>
      </w:r>
      <w:proofErr w:type="spellStart"/>
      <w:r>
        <w:rPr>
          <w:rStyle w:val="Fett"/>
          <w:rFonts w:eastAsiaTheme="majorEastAsia"/>
        </w:rPr>
        <w:t>soltu</w:t>
      </w:r>
      <w:proofErr w:type="spellEnd"/>
      <w:r>
        <w:rPr>
          <w:rStyle w:val="Fett"/>
          <w:rFonts w:eastAsiaTheme="majorEastAsia"/>
        </w:rPr>
        <w:t xml:space="preserve"> sagen / Dein </w:t>
      </w:r>
      <w:proofErr w:type="spellStart"/>
      <w:r>
        <w:rPr>
          <w:rStyle w:val="Fett"/>
          <w:rFonts w:eastAsiaTheme="majorEastAsia"/>
        </w:rPr>
        <w:t>knecht</w:t>
      </w:r>
      <w:proofErr w:type="spellEnd"/>
      <w:r>
        <w:rPr>
          <w:rStyle w:val="Fett"/>
          <w:rFonts w:eastAsiaTheme="majorEastAsia"/>
        </w:rPr>
        <w:t xml:space="preserve"> Uria der Hethiter ist auch </w:t>
      </w:r>
      <w:proofErr w:type="spellStart"/>
      <w:r>
        <w:rPr>
          <w:rStyle w:val="Fett"/>
          <w:rFonts w:eastAsiaTheme="majorEastAsia"/>
        </w:rPr>
        <w:t>tod</w:t>
      </w:r>
      <w:proofErr w:type="spellEnd"/>
      <w:r>
        <w:rPr>
          <w:rStyle w:val="Fett"/>
          <w:rFonts w:eastAsiaTheme="majorEastAsia"/>
        </w:rPr>
        <w:t>.</w:t>
      </w:r>
      <w:r>
        <w:t xml:space="preserve"> </w:t>
      </w:r>
    </w:p>
    <w:p w14:paraId="616CDAD9" w14:textId="77777777" w:rsidR="001B58A6" w:rsidRDefault="001B58A6" w:rsidP="001B58A6">
      <w:pPr>
        <w:pStyle w:val="StandardWeb"/>
      </w:pPr>
      <w:proofErr w:type="spellStart"/>
      <w:r>
        <w:t>Disen</w:t>
      </w:r>
      <w:proofErr w:type="spellEnd"/>
      <w:r>
        <w:t xml:space="preserve"> </w:t>
      </w:r>
      <w:proofErr w:type="spellStart"/>
      <w:r>
        <w:t>handel</w:t>
      </w:r>
      <w:proofErr w:type="spellEnd"/>
      <w:r>
        <w:t xml:space="preserve"> </w:t>
      </w:r>
      <w:proofErr w:type="spellStart"/>
      <w:r>
        <w:t>erzaelet</w:t>
      </w:r>
      <w:proofErr w:type="spellEnd"/>
      <w:r>
        <w:t xml:space="preserve"> Joab dem Botten / den er zum </w:t>
      </w:r>
      <w:proofErr w:type="spellStart"/>
      <w:r>
        <w:t>Künig</w:t>
      </w:r>
      <w:proofErr w:type="spellEnd"/>
      <w:r>
        <w:t xml:space="preserve"> fertiget </w:t>
      </w:r>
      <w:proofErr w:type="spellStart"/>
      <w:r>
        <w:t>gantz</w:t>
      </w:r>
      <w:proofErr w:type="spellEnd"/>
      <w:r>
        <w:t xml:space="preserve"> fleissig / damit er bequemlich und seinen </w:t>
      </w:r>
      <w:proofErr w:type="spellStart"/>
      <w:r>
        <w:t>zorn</w:t>
      </w:r>
      <w:proofErr w:type="spellEnd"/>
      <w:r>
        <w:t xml:space="preserve"> stillen </w:t>
      </w:r>
      <w:proofErr w:type="spellStart"/>
      <w:r>
        <w:t>koende</w:t>
      </w:r>
      <w:proofErr w:type="spellEnd"/>
      <w:r>
        <w:t xml:space="preserve"> / </w:t>
      </w:r>
      <w:proofErr w:type="spellStart"/>
      <w:r>
        <w:t>Wolan</w:t>
      </w:r>
      <w:proofErr w:type="spellEnd"/>
      <w:r>
        <w:t xml:space="preserve"> ziehe hin / und </w:t>
      </w:r>
      <w:proofErr w:type="spellStart"/>
      <w:r>
        <w:t>erzaele</w:t>
      </w:r>
      <w:proofErr w:type="spellEnd"/>
      <w:r>
        <w:t xml:space="preserve"> dem </w:t>
      </w:r>
      <w:proofErr w:type="spellStart"/>
      <w:r>
        <w:t>Künig</w:t>
      </w:r>
      <w:proofErr w:type="spellEnd"/>
      <w:r>
        <w:t xml:space="preserve"> allen </w:t>
      </w:r>
      <w:proofErr w:type="spellStart"/>
      <w:r>
        <w:t>handel</w:t>
      </w:r>
      <w:proofErr w:type="spellEnd"/>
      <w:r>
        <w:t xml:space="preserve"> / der dann </w:t>
      </w:r>
      <w:proofErr w:type="spellStart"/>
      <w:r>
        <w:t>nit</w:t>
      </w:r>
      <w:proofErr w:type="spellEnd"/>
      <w:r>
        <w:t xml:space="preserve"> gar zum besten </w:t>
      </w:r>
      <w:proofErr w:type="spellStart"/>
      <w:r>
        <w:t>geratten</w:t>
      </w:r>
      <w:proofErr w:type="spellEnd"/>
      <w:r>
        <w:t xml:space="preserve"> ist / darüber so der </w:t>
      </w:r>
      <w:proofErr w:type="spellStart"/>
      <w:r>
        <w:t>Künig</w:t>
      </w:r>
      <w:proofErr w:type="spellEnd"/>
      <w:r>
        <w:t xml:space="preserve"> </w:t>
      </w:r>
      <w:proofErr w:type="spellStart"/>
      <w:r>
        <w:t>zornen</w:t>
      </w:r>
      <w:proofErr w:type="spellEnd"/>
      <w:r>
        <w:t xml:space="preserve"> </w:t>
      </w:r>
      <w:proofErr w:type="spellStart"/>
      <w:r>
        <w:t>wil</w:t>
      </w:r>
      <w:proofErr w:type="spellEnd"/>
      <w:r>
        <w:t xml:space="preserve"> / </w:t>
      </w:r>
      <w:proofErr w:type="spellStart"/>
      <w:r>
        <w:t>unnd</w:t>
      </w:r>
      <w:proofErr w:type="spellEnd"/>
      <w:r>
        <w:t xml:space="preserve"> dir </w:t>
      </w:r>
      <w:proofErr w:type="spellStart"/>
      <w:r>
        <w:t>vil</w:t>
      </w:r>
      <w:proofErr w:type="spellEnd"/>
      <w:r>
        <w:t xml:space="preserve"> sagen / wie wir uns gehalten haben </w:t>
      </w:r>
      <w:proofErr w:type="spellStart"/>
      <w:r>
        <w:t>solten</w:t>
      </w:r>
      <w:proofErr w:type="spellEnd"/>
      <w:r>
        <w:t xml:space="preserve"> / und etwa </w:t>
      </w:r>
      <w:proofErr w:type="spellStart"/>
      <w:r>
        <w:t>schüldigen</w:t>
      </w:r>
      <w:proofErr w:type="spellEnd"/>
      <w:r>
        <w:t xml:space="preserve"> / das wir die </w:t>
      </w:r>
      <w:proofErr w:type="spellStart"/>
      <w:r>
        <w:t>sach</w:t>
      </w:r>
      <w:proofErr w:type="spellEnd"/>
      <w:r>
        <w:t xml:space="preserve"> </w:t>
      </w:r>
      <w:proofErr w:type="spellStart"/>
      <w:r>
        <w:t>verwarloset</w:t>
      </w:r>
      <w:proofErr w:type="spellEnd"/>
      <w:r>
        <w:t xml:space="preserve"> haben / so ists </w:t>
      </w:r>
      <w:proofErr w:type="spellStart"/>
      <w:r>
        <w:t>umb</w:t>
      </w:r>
      <w:proofErr w:type="spellEnd"/>
      <w:r>
        <w:t xml:space="preserve"> </w:t>
      </w:r>
      <w:proofErr w:type="spellStart"/>
      <w:r>
        <w:t>ain</w:t>
      </w:r>
      <w:proofErr w:type="spellEnd"/>
      <w:r>
        <w:t xml:space="preserve"> </w:t>
      </w:r>
      <w:proofErr w:type="spellStart"/>
      <w:r>
        <w:t>wort</w:t>
      </w:r>
      <w:proofErr w:type="spellEnd"/>
      <w:r>
        <w:t xml:space="preserve"> </w:t>
      </w:r>
      <w:proofErr w:type="spellStart"/>
      <w:r>
        <w:t>zuthun</w:t>
      </w:r>
      <w:proofErr w:type="spellEnd"/>
      <w:r>
        <w:t xml:space="preserve"> / so </w:t>
      </w:r>
      <w:proofErr w:type="spellStart"/>
      <w:r>
        <w:t>würt</w:t>
      </w:r>
      <w:proofErr w:type="spellEnd"/>
      <w:r>
        <w:t xml:space="preserve"> es alles richtig und schlecht / </w:t>
      </w:r>
      <w:proofErr w:type="spellStart"/>
      <w:r>
        <w:t>Naemlich</w:t>
      </w:r>
      <w:proofErr w:type="spellEnd"/>
      <w:r>
        <w:t xml:space="preserve"> / du </w:t>
      </w:r>
      <w:proofErr w:type="spellStart"/>
      <w:r>
        <w:t>solt</w:t>
      </w:r>
      <w:proofErr w:type="spellEnd"/>
      <w:r>
        <w:t xml:space="preserve"> antworten / und sagen / Uria der Hethiter ist auch todt. Dann on </w:t>
      </w:r>
      <w:proofErr w:type="spellStart"/>
      <w:r>
        <w:t>zweiffel</w:t>
      </w:r>
      <w:proofErr w:type="spellEnd"/>
      <w:r>
        <w:t xml:space="preserve"> / wo sich David </w:t>
      </w:r>
      <w:proofErr w:type="spellStart"/>
      <w:r>
        <w:t>nit</w:t>
      </w:r>
      <w:proofErr w:type="spellEnd"/>
      <w:r>
        <w:t xml:space="preserve"> des </w:t>
      </w:r>
      <w:proofErr w:type="spellStart"/>
      <w:r>
        <w:t>todts</w:t>
      </w:r>
      <w:proofErr w:type="spellEnd"/>
      <w:r>
        <w:t xml:space="preserve"> </w:t>
      </w:r>
      <w:proofErr w:type="spellStart"/>
      <w:r>
        <w:t>Urie</w:t>
      </w:r>
      <w:proofErr w:type="spellEnd"/>
      <w:r>
        <w:t xml:space="preserve"> </w:t>
      </w:r>
      <w:proofErr w:type="spellStart"/>
      <w:r>
        <w:t>gefrewet</w:t>
      </w:r>
      <w:proofErr w:type="spellEnd"/>
      <w:r>
        <w:t xml:space="preserve"> / hatte er </w:t>
      </w:r>
      <w:proofErr w:type="spellStart"/>
      <w:r>
        <w:t>wol</w:t>
      </w:r>
      <w:proofErr w:type="spellEnd"/>
      <w:r>
        <w:t xml:space="preserve"> </w:t>
      </w:r>
      <w:proofErr w:type="spellStart"/>
      <w:r>
        <w:t>koende</w:t>
      </w:r>
      <w:proofErr w:type="spellEnd"/>
      <w:r>
        <w:t xml:space="preserve"> dem Joab </w:t>
      </w:r>
      <w:proofErr w:type="spellStart"/>
      <w:r>
        <w:t>ain</w:t>
      </w:r>
      <w:proofErr w:type="spellEnd"/>
      <w:r>
        <w:t xml:space="preserve"> </w:t>
      </w:r>
      <w:proofErr w:type="spellStart"/>
      <w:r>
        <w:t>saw</w:t>
      </w:r>
      <w:proofErr w:type="spellEnd"/>
      <w:r>
        <w:t xml:space="preserve"> </w:t>
      </w:r>
      <w:proofErr w:type="spellStart"/>
      <w:r>
        <w:t>anhencken</w:t>
      </w:r>
      <w:proofErr w:type="spellEnd"/>
      <w:r>
        <w:t xml:space="preserve"> / und </w:t>
      </w:r>
      <w:proofErr w:type="spellStart"/>
      <w:r>
        <w:t>jn</w:t>
      </w:r>
      <w:proofErr w:type="spellEnd"/>
      <w:r>
        <w:t xml:space="preserve"> der </w:t>
      </w:r>
      <w:proofErr w:type="spellStart"/>
      <w:r>
        <w:t>unwissenhait</w:t>
      </w:r>
      <w:proofErr w:type="spellEnd"/>
      <w:r>
        <w:t xml:space="preserve"> / </w:t>
      </w:r>
      <w:proofErr w:type="spellStart"/>
      <w:r>
        <w:t>unerfaren</w:t>
      </w:r>
      <w:proofErr w:type="spellEnd"/>
      <w:r>
        <w:t xml:space="preserve"> straffen / der </w:t>
      </w:r>
      <w:proofErr w:type="spellStart"/>
      <w:r>
        <w:t>zubestreitten</w:t>
      </w:r>
      <w:proofErr w:type="spellEnd"/>
      <w:r>
        <w:t xml:space="preserve"> die Tor und Mauren / </w:t>
      </w:r>
      <w:proofErr w:type="spellStart"/>
      <w:r>
        <w:t>nit</w:t>
      </w:r>
      <w:proofErr w:type="spellEnd"/>
      <w:r>
        <w:t xml:space="preserve"> wer aus dem Exempel Abimelech </w:t>
      </w:r>
      <w:proofErr w:type="spellStart"/>
      <w:r>
        <w:t>gewitziget</w:t>
      </w:r>
      <w:proofErr w:type="spellEnd"/>
      <w:r>
        <w:t xml:space="preserve"> / und </w:t>
      </w:r>
      <w:proofErr w:type="spellStart"/>
      <w:r>
        <w:t>sorgfaeltiger</w:t>
      </w:r>
      <w:proofErr w:type="spellEnd"/>
      <w:r>
        <w:t xml:space="preserve"> worden / </w:t>
      </w:r>
      <w:proofErr w:type="spellStart"/>
      <w:r>
        <w:t>Judic</w:t>
      </w:r>
      <w:proofErr w:type="spellEnd"/>
      <w:r>
        <w:t xml:space="preserve">. 9. </w:t>
      </w:r>
    </w:p>
    <w:p w14:paraId="281491CC" w14:textId="77777777" w:rsidR="001B58A6" w:rsidRDefault="001B58A6" w:rsidP="001B58A6">
      <w:pPr>
        <w:pStyle w:val="StandardWeb"/>
      </w:pPr>
      <w:r>
        <w:t xml:space="preserve">Hie </w:t>
      </w:r>
      <w:proofErr w:type="spellStart"/>
      <w:r>
        <w:t>würt</w:t>
      </w:r>
      <w:proofErr w:type="spellEnd"/>
      <w:r>
        <w:t xml:space="preserve"> vermerkt die </w:t>
      </w:r>
      <w:proofErr w:type="spellStart"/>
      <w:r>
        <w:t>Kriegß</w:t>
      </w:r>
      <w:proofErr w:type="spellEnd"/>
      <w:r>
        <w:t xml:space="preserve"> </w:t>
      </w:r>
      <w:proofErr w:type="spellStart"/>
      <w:r>
        <w:t>erfarung</w:t>
      </w:r>
      <w:proofErr w:type="spellEnd"/>
      <w:r>
        <w:t xml:space="preserve"> und </w:t>
      </w:r>
      <w:proofErr w:type="spellStart"/>
      <w:r>
        <w:t>geschicklichkait</w:t>
      </w:r>
      <w:proofErr w:type="spellEnd"/>
      <w:r>
        <w:t xml:space="preserve"> / aus dem lesen der alten Historien / </w:t>
      </w:r>
      <w:proofErr w:type="spellStart"/>
      <w:r>
        <w:t>baie</w:t>
      </w:r>
      <w:proofErr w:type="spellEnd"/>
      <w:r>
        <w:t xml:space="preserve"> in David und Joab / welche den </w:t>
      </w:r>
      <w:proofErr w:type="spellStart"/>
      <w:r>
        <w:t>Künigen</w:t>
      </w:r>
      <w:proofErr w:type="spellEnd"/>
      <w:r>
        <w:t xml:space="preserve"> / den Fürsten / den Kriegs und </w:t>
      </w:r>
      <w:proofErr w:type="spellStart"/>
      <w:r>
        <w:t>Haubtmaennern</w:t>
      </w:r>
      <w:proofErr w:type="spellEnd"/>
      <w:r>
        <w:t xml:space="preserve"> / </w:t>
      </w:r>
      <w:proofErr w:type="spellStart"/>
      <w:r>
        <w:t>sol</w:t>
      </w:r>
      <w:proofErr w:type="spellEnd"/>
      <w:r>
        <w:t xml:space="preserve"> </w:t>
      </w:r>
      <w:proofErr w:type="spellStart"/>
      <w:r>
        <w:t>bekant</w:t>
      </w:r>
      <w:proofErr w:type="spellEnd"/>
      <w:r>
        <w:t xml:space="preserve"> sein. Deshalb </w:t>
      </w:r>
      <w:proofErr w:type="spellStart"/>
      <w:r>
        <w:t>würt</w:t>
      </w:r>
      <w:proofErr w:type="spellEnd"/>
      <w:r>
        <w:t xml:space="preserve"> </w:t>
      </w:r>
      <w:proofErr w:type="spellStart"/>
      <w:r>
        <w:t>nit</w:t>
      </w:r>
      <w:proofErr w:type="spellEnd"/>
      <w:r>
        <w:t xml:space="preserve"> unnütz sein den </w:t>
      </w:r>
      <w:proofErr w:type="spellStart"/>
      <w:r>
        <w:t>Kriegleütten</w:t>
      </w:r>
      <w:proofErr w:type="spellEnd"/>
      <w:r>
        <w:t xml:space="preserve"> / die </w:t>
      </w:r>
      <w:proofErr w:type="spellStart"/>
      <w:r>
        <w:t>Laender</w:t>
      </w:r>
      <w:proofErr w:type="spellEnd"/>
      <w:r>
        <w:t xml:space="preserve"> / und Reich / </w:t>
      </w:r>
      <w:proofErr w:type="spellStart"/>
      <w:r>
        <w:t>ain</w:t>
      </w:r>
      <w:proofErr w:type="spellEnd"/>
      <w:r>
        <w:t xml:space="preserve"> </w:t>
      </w:r>
      <w:proofErr w:type="spellStart"/>
      <w:r>
        <w:t>iede</w:t>
      </w:r>
      <w:proofErr w:type="spellEnd"/>
      <w:r>
        <w:t xml:space="preserve"> </w:t>
      </w:r>
      <w:proofErr w:type="spellStart"/>
      <w:r>
        <w:t>lection</w:t>
      </w:r>
      <w:proofErr w:type="spellEnd"/>
      <w:r>
        <w:t xml:space="preserve"> der Historien / auch der </w:t>
      </w:r>
      <w:proofErr w:type="spellStart"/>
      <w:r>
        <w:t>Haydenischen</w:t>
      </w:r>
      <w:proofErr w:type="spellEnd"/>
      <w:r>
        <w:t xml:space="preserve"> / </w:t>
      </w:r>
      <w:proofErr w:type="spellStart"/>
      <w:r>
        <w:t>dannenher</w:t>
      </w:r>
      <w:proofErr w:type="spellEnd"/>
      <w:r>
        <w:t xml:space="preserve"> sie </w:t>
      </w:r>
      <w:proofErr w:type="spellStart"/>
      <w:r>
        <w:t>beispiel</w:t>
      </w:r>
      <w:proofErr w:type="spellEnd"/>
      <w:r>
        <w:t xml:space="preserve"> und </w:t>
      </w:r>
      <w:proofErr w:type="spellStart"/>
      <w:r>
        <w:t>exempel</w:t>
      </w:r>
      <w:proofErr w:type="spellEnd"/>
      <w:r>
        <w:t xml:space="preserve"> nehmen zu kriegen / und widerwertiges glück </w:t>
      </w:r>
      <w:proofErr w:type="spellStart"/>
      <w:r>
        <w:t>zuverhuetten</w:t>
      </w:r>
      <w:proofErr w:type="spellEnd"/>
      <w:r>
        <w:t xml:space="preserve"> / das / so man </w:t>
      </w:r>
      <w:proofErr w:type="spellStart"/>
      <w:r>
        <w:t>ihe</w:t>
      </w:r>
      <w:proofErr w:type="spellEnd"/>
      <w:r>
        <w:t xml:space="preserve"> </w:t>
      </w:r>
      <w:proofErr w:type="spellStart"/>
      <w:r>
        <w:t>kriegsn</w:t>
      </w:r>
      <w:proofErr w:type="spellEnd"/>
      <w:r>
        <w:t xml:space="preserve"> </w:t>
      </w:r>
      <w:proofErr w:type="spellStart"/>
      <w:r>
        <w:t>nit</w:t>
      </w:r>
      <w:proofErr w:type="spellEnd"/>
      <w:r>
        <w:t xml:space="preserve"> über sein mag / </w:t>
      </w:r>
      <w:proofErr w:type="spellStart"/>
      <w:r>
        <w:t>beispil</w:t>
      </w:r>
      <w:proofErr w:type="spellEnd"/>
      <w:r>
        <w:t xml:space="preserve"> hab / nach den selbigen alles richtig anzuschicken. Also auch in </w:t>
      </w:r>
      <w:proofErr w:type="spellStart"/>
      <w:r>
        <w:t>uebungen</w:t>
      </w:r>
      <w:proofErr w:type="spellEnd"/>
      <w:r>
        <w:t xml:space="preserve"> </w:t>
      </w:r>
      <w:proofErr w:type="spellStart"/>
      <w:r>
        <w:t>unnd</w:t>
      </w:r>
      <w:proofErr w:type="spellEnd"/>
      <w:r>
        <w:t xml:space="preserve"> </w:t>
      </w:r>
      <w:proofErr w:type="spellStart"/>
      <w:r>
        <w:t>gebraeuch</w:t>
      </w:r>
      <w:proofErr w:type="spellEnd"/>
      <w:r>
        <w:t xml:space="preserve"> anderer </w:t>
      </w:r>
      <w:proofErr w:type="spellStart"/>
      <w:r>
        <w:t>haendel</w:t>
      </w:r>
      <w:proofErr w:type="spellEnd"/>
      <w:r>
        <w:t xml:space="preserve"> / der Eltern </w:t>
      </w:r>
      <w:proofErr w:type="spellStart"/>
      <w:r>
        <w:t>faal</w:t>
      </w:r>
      <w:proofErr w:type="spellEnd"/>
      <w:r>
        <w:t xml:space="preserve"> gelernt haben / </w:t>
      </w:r>
      <w:proofErr w:type="spellStart"/>
      <w:r>
        <w:t>würt</w:t>
      </w:r>
      <w:proofErr w:type="spellEnd"/>
      <w:r>
        <w:t xml:space="preserve"> </w:t>
      </w:r>
      <w:proofErr w:type="spellStart"/>
      <w:r>
        <w:t>nuetzlich</w:t>
      </w:r>
      <w:proofErr w:type="spellEnd"/>
      <w:r>
        <w:t xml:space="preserve"> sein / </w:t>
      </w:r>
      <w:proofErr w:type="spellStart"/>
      <w:r>
        <w:t>unnd</w:t>
      </w:r>
      <w:proofErr w:type="spellEnd"/>
      <w:r>
        <w:t xml:space="preserve"> </w:t>
      </w:r>
      <w:proofErr w:type="spellStart"/>
      <w:r>
        <w:t>jre</w:t>
      </w:r>
      <w:proofErr w:type="spellEnd"/>
      <w:r>
        <w:t xml:space="preserve"> </w:t>
      </w:r>
      <w:proofErr w:type="spellStart"/>
      <w:r>
        <w:t>kurtz</w:t>
      </w:r>
      <w:proofErr w:type="spellEnd"/>
      <w:r>
        <w:t xml:space="preserve"> / gute / </w:t>
      </w:r>
      <w:proofErr w:type="spellStart"/>
      <w:r>
        <w:t>spruech</w:t>
      </w:r>
      <w:proofErr w:type="spellEnd"/>
      <w:r>
        <w:t xml:space="preserve"> / </w:t>
      </w:r>
      <w:proofErr w:type="spellStart"/>
      <w:r>
        <w:t>kriegßbossen</w:t>
      </w:r>
      <w:proofErr w:type="spellEnd"/>
      <w:r>
        <w:t xml:space="preserve"> / und </w:t>
      </w:r>
      <w:proofErr w:type="spellStart"/>
      <w:r>
        <w:t>jre</w:t>
      </w:r>
      <w:proofErr w:type="spellEnd"/>
      <w:r>
        <w:t xml:space="preserve"> bewerte </w:t>
      </w:r>
      <w:proofErr w:type="spellStart"/>
      <w:r>
        <w:t>handlung</w:t>
      </w:r>
      <w:proofErr w:type="spellEnd"/>
      <w:r>
        <w:t xml:space="preserve"> / </w:t>
      </w:r>
      <w:proofErr w:type="spellStart"/>
      <w:r>
        <w:t>baide</w:t>
      </w:r>
      <w:proofErr w:type="spellEnd"/>
      <w:r>
        <w:t xml:space="preserve"> des </w:t>
      </w:r>
      <w:proofErr w:type="spellStart"/>
      <w:r>
        <w:t>glücks</w:t>
      </w:r>
      <w:proofErr w:type="spellEnd"/>
      <w:r>
        <w:t xml:space="preserve"> und </w:t>
      </w:r>
      <w:proofErr w:type="spellStart"/>
      <w:r>
        <w:t>unglücks</w:t>
      </w:r>
      <w:proofErr w:type="spellEnd"/>
      <w:r>
        <w:t xml:space="preserve">. </w:t>
      </w:r>
    </w:p>
    <w:p w14:paraId="382A0638" w14:textId="77777777" w:rsidR="001B58A6" w:rsidRDefault="001B58A6" w:rsidP="001B58A6">
      <w:pPr>
        <w:pStyle w:val="StandardWeb"/>
      </w:pPr>
      <w:r>
        <w:t xml:space="preserve">Da nun der Bott </w:t>
      </w:r>
      <w:proofErr w:type="spellStart"/>
      <w:r>
        <w:t>gnugsamen</w:t>
      </w:r>
      <w:proofErr w:type="spellEnd"/>
      <w:r>
        <w:t xml:space="preserve"> </w:t>
      </w:r>
      <w:proofErr w:type="spellStart"/>
      <w:r>
        <w:t>bericht</w:t>
      </w:r>
      <w:proofErr w:type="spellEnd"/>
      <w:r>
        <w:t xml:space="preserve"> empfangen hat von Joab / wie er sich gehen dem David halten / und was er mit </w:t>
      </w:r>
      <w:proofErr w:type="spellStart"/>
      <w:r>
        <w:t>jm</w:t>
      </w:r>
      <w:proofErr w:type="spellEnd"/>
      <w:r>
        <w:t xml:space="preserve"> reden soll / gehet er hin / und </w:t>
      </w:r>
      <w:proofErr w:type="spellStart"/>
      <w:r>
        <w:t>kompt</w:t>
      </w:r>
      <w:proofErr w:type="spellEnd"/>
      <w:r>
        <w:t xml:space="preserve"> / und sagt an David alles / </w:t>
      </w:r>
      <w:proofErr w:type="spellStart"/>
      <w:r>
        <w:t>darumb</w:t>
      </w:r>
      <w:proofErr w:type="spellEnd"/>
      <w:r>
        <w:t xml:space="preserve"> </w:t>
      </w:r>
      <w:proofErr w:type="spellStart"/>
      <w:r>
        <w:t>jn</w:t>
      </w:r>
      <w:proofErr w:type="spellEnd"/>
      <w:r>
        <w:t xml:space="preserve"> Joab gesandt hat / wie </w:t>
      </w:r>
      <w:proofErr w:type="spellStart"/>
      <w:r>
        <w:t>weitter</w:t>
      </w:r>
      <w:proofErr w:type="spellEnd"/>
      <w:r>
        <w:t xml:space="preserve"> im Text folget. </w:t>
      </w:r>
    </w:p>
    <w:p w14:paraId="3F3D5448" w14:textId="77777777" w:rsidR="001B58A6" w:rsidRDefault="001B58A6" w:rsidP="001B58A6">
      <w:pPr>
        <w:pStyle w:val="StandardWeb"/>
      </w:pPr>
      <w:proofErr w:type="spellStart"/>
      <w:r>
        <w:rPr>
          <w:rStyle w:val="Fett"/>
          <w:rFonts w:eastAsiaTheme="majorEastAsia"/>
        </w:rPr>
        <w:t>Unnd</w:t>
      </w:r>
      <w:proofErr w:type="spellEnd"/>
      <w:r>
        <w:rPr>
          <w:rStyle w:val="Fett"/>
          <w:rFonts w:eastAsiaTheme="majorEastAsia"/>
        </w:rPr>
        <w:t xml:space="preserve"> der Bote sprach zu David / Die </w:t>
      </w:r>
      <w:proofErr w:type="spellStart"/>
      <w:r>
        <w:rPr>
          <w:rStyle w:val="Fett"/>
          <w:rFonts w:eastAsiaTheme="majorEastAsia"/>
        </w:rPr>
        <w:t>maenner</w:t>
      </w:r>
      <w:proofErr w:type="spellEnd"/>
      <w:r>
        <w:rPr>
          <w:rStyle w:val="Fett"/>
          <w:rFonts w:eastAsiaTheme="majorEastAsia"/>
        </w:rPr>
        <w:t xml:space="preserve"> </w:t>
      </w:r>
      <w:proofErr w:type="spellStart"/>
      <w:r>
        <w:rPr>
          <w:rStyle w:val="Fett"/>
          <w:rFonts w:eastAsiaTheme="majorEastAsia"/>
        </w:rPr>
        <w:t>namen</w:t>
      </w:r>
      <w:proofErr w:type="spellEnd"/>
      <w:r>
        <w:rPr>
          <w:rStyle w:val="Fett"/>
          <w:rFonts w:eastAsiaTheme="majorEastAsia"/>
        </w:rPr>
        <w:t xml:space="preserve"> </w:t>
      </w:r>
      <w:proofErr w:type="spellStart"/>
      <w:r>
        <w:rPr>
          <w:rStyle w:val="Fett"/>
          <w:rFonts w:eastAsiaTheme="majorEastAsia"/>
        </w:rPr>
        <w:t>überhandt</w:t>
      </w:r>
      <w:proofErr w:type="spellEnd"/>
      <w:r>
        <w:rPr>
          <w:rStyle w:val="Fett"/>
          <w:rFonts w:eastAsiaTheme="majorEastAsia"/>
        </w:rPr>
        <w:t xml:space="preserve"> wider uns / und fielen zu uns her </w:t>
      </w:r>
      <w:proofErr w:type="spellStart"/>
      <w:r>
        <w:rPr>
          <w:rStyle w:val="Fett"/>
          <w:rFonts w:eastAsiaTheme="majorEastAsia"/>
        </w:rPr>
        <w:t>aüß</w:t>
      </w:r>
      <w:proofErr w:type="spellEnd"/>
      <w:r>
        <w:rPr>
          <w:rStyle w:val="Fett"/>
          <w:rFonts w:eastAsiaTheme="majorEastAsia"/>
        </w:rPr>
        <w:t xml:space="preserve"> </w:t>
      </w:r>
      <w:proofErr w:type="spellStart"/>
      <w:r>
        <w:rPr>
          <w:rStyle w:val="Fett"/>
          <w:rFonts w:eastAsiaTheme="majorEastAsia"/>
        </w:rPr>
        <w:t>auffs</w:t>
      </w:r>
      <w:proofErr w:type="spellEnd"/>
      <w:r>
        <w:rPr>
          <w:rStyle w:val="Fett"/>
          <w:rFonts w:eastAsiaTheme="majorEastAsia"/>
        </w:rPr>
        <w:t xml:space="preserve"> </w:t>
      </w:r>
      <w:proofErr w:type="spellStart"/>
      <w:r>
        <w:rPr>
          <w:rStyle w:val="Fett"/>
          <w:rFonts w:eastAsiaTheme="majorEastAsia"/>
        </w:rPr>
        <w:t>feldt</w:t>
      </w:r>
      <w:proofErr w:type="spellEnd"/>
      <w:r>
        <w:rPr>
          <w:rStyle w:val="Fett"/>
          <w:rFonts w:eastAsiaTheme="majorEastAsia"/>
        </w:rPr>
        <w:t xml:space="preserve"> / wir aber waren an </w:t>
      </w:r>
      <w:proofErr w:type="spellStart"/>
      <w:r>
        <w:rPr>
          <w:rStyle w:val="Fett"/>
          <w:rFonts w:eastAsiaTheme="majorEastAsia"/>
        </w:rPr>
        <w:t>jnen</w:t>
      </w:r>
      <w:proofErr w:type="spellEnd"/>
      <w:r>
        <w:rPr>
          <w:rStyle w:val="Fett"/>
          <w:rFonts w:eastAsiaTheme="majorEastAsia"/>
        </w:rPr>
        <w:t xml:space="preserve"> biß </w:t>
      </w:r>
      <w:proofErr w:type="spellStart"/>
      <w:r>
        <w:rPr>
          <w:rStyle w:val="Fett"/>
          <w:rFonts w:eastAsiaTheme="majorEastAsia"/>
        </w:rPr>
        <w:t>fur</w:t>
      </w:r>
      <w:proofErr w:type="spellEnd"/>
      <w:r>
        <w:rPr>
          <w:rStyle w:val="Fett"/>
          <w:rFonts w:eastAsiaTheme="majorEastAsia"/>
        </w:rPr>
        <w:t xml:space="preserve"> die </w:t>
      </w:r>
      <w:proofErr w:type="spellStart"/>
      <w:r>
        <w:rPr>
          <w:rStyle w:val="Fett"/>
          <w:rFonts w:eastAsiaTheme="majorEastAsia"/>
        </w:rPr>
        <w:t>thuer</w:t>
      </w:r>
      <w:proofErr w:type="spellEnd"/>
      <w:r>
        <w:rPr>
          <w:rStyle w:val="Fett"/>
          <w:rFonts w:eastAsiaTheme="majorEastAsia"/>
        </w:rPr>
        <w:t xml:space="preserve"> des Thors / Und die schützen schossen von der Mauren </w:t>
      </w:r>
      <w:proofErr w:type="spellStart"/>
      <w:r>
        <w:rPr>
          <w:rStyle w:val="Fett"/>
          <w:rFonts w:eastAsiaTheme="majorEastAsia"/>
        </w:rPr>
        <w:t>auff</w:t>
      </w:r>
      <w:proofErr w:type="spellEnd"/>
      <w:r>
        <w:rPr>
          <w:rStyle w:val="Fett"/>
          <w:rFonts w:eastAsiaTheme="majorEastAsia"/>
        </w:rPr>
        <w:t xml:space="preserve"> deine </w:t>
      </w:r>
      <w:proofErr w:type="spellStart"/>
      <w:r>
        <w:rPr>
          <w:rStyle w:val="Fett"/>
          <w:rFonts w:eastAsiaTheme="majorEastAsia"/>
        </w:rPr>
        <w:t>knecht</w:t>
      </w:r>
      <w:proofErr w:type="spellEnd"/>
      <w:r>
        <w:rPr>
          <w:rStyle w:val="Fett"/>
          <w:rFonts w:eastAsiaTheme="majorEastAsia"/>
        </w:rPr>
        <w:t xml:space="preserve"> / </w:t>
      </w:r>
      <w:proofErr w:type="spellStart"/>
      <w:r>
        <w:rPr>
          <w:rStyle w:val="Fett"/>
          <w:rFonts w:eastAsiaTheme="majorEastAsia"/>
        </w:rPr>
        <w:t>unnd</w:t>
      </w:r>
      <w:proofErr w:type="spellEnd"/>
      <w:r>
        <w:rPr>
          <w:rStyle w:val="Fett"/>
          <w:rFonts w:eastAsiaTheme="majorEastAsia"/>
        </w:rPr>
        <w:t xml:space="preserve"> </w:t>
      </w:r>
      <w:proofErr w:type="spellStart"/>
      <w:r>
        <w:rPr>
          <w:rStyle w:val="Fett"/>
          <w:rFonts w:eastAsiaTheme="majorEastAsia"/>
        </w:rPr>
        <w:t>toedten</w:t>
      </w:r>
      <w:proofErr w:type="spellEnd"/>
      <w:r>
        <w:rPr>
          <w:rStyle w:val="Fett"/>
          <w:rFonts w:eastAsiaTheme="majorEastAsia"/>
        </w:rPr>
        <w:t xml:space="preserve"> </w:t>
      </w:r>
      <w:proofErr w:type="spellStart"/>
      <w:r>
        <w:rPr>
          <w:rStyle w:val="Fett"/>
          <w:rFonts w:eastAsiaTheme="majorEastAsia"/>
        </w:rPr>
        <w:t>etlich</w:t>
      </w:r>
      <w:proofErr w:type="spellEnd"/>
      <w:r>
        <w:rPr>
          <w:rStyle w:val="Fett"/>
          <w:rFonts w:eastAsiaTheme="majorEastAsia"/>
        </w:rPr>
        <w:t xml:space="preserve"> von des </w:t>
      </w:r>
      <w:proofErr w:type="spellStart"/>
      <w:r>
        <w:rPr>
          <w:rStyle w:val="Fett"/>
          <w:rFonts w:eastAsiaTheme="majorEastAsia"/>
        </w:rPr>
        <w:t>künigs</w:t>
      </w:r>
      <w:proofErr w:type="spellEnd"/>
      <w:r>
        <w:rPr>
          <w:rStyle w:val="Fett"/>
          <w:rFonts w:eastAsiaTheme="majorEastAsia"/>
        </w:rPr>
        <w:t xml:space="preserve"> knechten / darzu ist Uria dein </w:t>
      </w:r>
      <w:proofErr w:type="spellStart"/>
      <w:r>
        <w:rPr>
          <w:rStyle w:val="Fett"/>
          <w:rFonts w:eastAsiaTheme="majorEastAsia"/>
        </w:rPr>
        <w:t>knecht</w:t>
      </w:r>
      <w:proofErr w:type="spellEnd"/>
      <w:r>
        <w:rPr>
          <w:rStyle w:val="Fett"/>
          <w:rFonts w:eastAsiaTheme="majorEastAsia"/>
        </w:rPr>
        <w:t xml:space="preserve"> der Hethiter auch todt.</w:t>
      </w:r>
      <w:r>
        <w:t xml:space="preserve"> </w:t>
      </w:r>
    </w:p>
    <w:p w14:paraId="2ED72201" w14:textId="77777777" w:rsidR="001B58A6" w:rsidRDefault="001B58A6" w:rsidP="001B58A6">
      <w:pPr>
        <w:pStyle w:val="StandardWeb"/>
      </w:pPr>
      <w:proofErr w:type="spellStart"/>
      <w:r>
        <w:rPr>
          <w:rStyle w:val="Hervorhebung"/>
        </w:rPr>
        <w:t>Kriegß</w:t>
      </w:r>
      <w:proofErr w:type="spellEnd"/>
      <w:r>
        <w:rPr>
          <w:rStyle w:val="Hervorhebung"/>
        </w:rPr>
        <w:t xml:space="preserve"> </w:t>
      </w:r>
      <w:proofErr w:type="spellStart"/>
      <w:r>
        <w:rPr>
          <w:rStyle w:val="Hervorhebung"/>
        </w:rPr>
        <w:t>lißt</w:t>
      </w:r>
      <w:proofErr w:type="spellEnd"/>
      <w:r>
        <w:rPr>
          <w:rStyle w:val="Hervorhebung"/>
        </w:rPr>
        <w:t xml:space="preserve"> und </w:t>
      </w:r>
      <w:proofErr w:type="spellStart"/>
      <w:r>
        <w:rPr>
          <w:rStyle w:val="Hervorhebung"/>
        </w:rPr>
        <w:t>schaermuetzel</w:t>
      </w:r>
      <w:proofErr w:type="spellEnd"/>
      <w:r>
        <w:rPr>
          <w:rStyle w:val="Hervorhebung"/>
        </w:rPr>
        <w:t>.</w:t>
      </w:r>
      <w:r>
        <w:t xml:space="preserve"> Das ist die </w:t>
      </w:r>
      <w:proofErr w:type="spellStart"/>
      <w:r>
        <w:t>Histori</w:t>
      </w:r>
      <w:proofErr w:type="spellEnd"/>
      <w:r>
        <w:t xml:space="preserve"> und </w:t>
      </w:r>
      <w:proofErr w:type="spellStart"/>
      <w:r>
        <w:t>Kriegßhandel</w:t>
      </w:r>
      <w:proofErr w:type="spellEnd"/>
      <w:r>
        <w:t xml:space="preserve"> von dem Scharmützel / so sie mit </w:t>
      </w:r>
      <w:proofErr w:type="spellStart"/>
      <w:r>
        <w:t>ainander</w:t>
      </w:r>
      <w:proofErr w:type="spellEnd"/>
      <w:r>
        <w:t xml:space="preserve"> gehalten / der an </w:t>
      </w:r>
      <w:proofErr w:type="spellStart"/>
      <w:r>
        <w:t>jm</w:t>
      </w:r>
      <w:proofErr w:type="spellEnd"/>
      <w:r>
        <w:t xml:space="preserve"> </w:t>
      </w:r>
      <w:proofErr w:type="spellStart"/>
      <w:r>
        <w:t>selbs</w:t>
      </w:r>
      <w:proofErr w:type="spellEnd"/>
      <w:r>
        <w:t xml:space="preserve"> gar hell und </w:t>
      </w:r>
      <w:proofErr w:type="spellStart"/>
      <w:r>
        <w:t>clar</w:t>
      </w:r>
      <w:proofErr w:type="spellEnd"/>
      <w:r>
        <w:t xml:space="preserve"> ist / Dann der Bott </w:t>
      </w:r>
      <w:proofErr w:type="spellStart"/>
      <w:r>
        <w:t>zaiget</w:t>
      </w:r>
      <w:proofErr w:type="spellEnd"/>
      <w:r>
        <w:t xml:space="preserve"> an / wie sie die </w:t>
      </w:r>
      <w:proofErr w:type="spellStart"/>
      <w:r>
        <w:t>Schantz</w:t>
      </w:r>
      <w:proofErr w:type="spellEnd"/>
      <w:r>
        <w:t xml:space="preserve"> / </w:t>
      </w:r>
      <w:proofErr w:type="spellStart"/>
      <w:r>
        <w:t>nit</w:t>
      </w:r>
      <w:proofErr w:type="spellEnd"/>
      <w:r>
        <w:t xml:space="preserve"> aus </w:t>
      </w:r>
      <w:proofErr w:type="spellStart"/>
      <w:r>
        <w:t>mutwillen</w:t>
      </w:r>
      <w:proofErr w:type="spellEnd"/>
      <w:r>
        <w:t xml:space="preserve"> oder </w:t>
      </w:r>
      <w:proofErr w:type="spellStart"/>
      <w:r>
        <w:t>hinlaessigkait</w:t>
      </w:r>
      <w:proofErr w:type="spellEnd"/>
      <w:r>
        <w:t xml:space="preserve"> übersehen / sonder seien so dürftig und hitzig </w:t>
      </w:r>
      <w:proofErr w:type="spellStart"/>
      <w:r>
        <w:t>auff</w:t>
      </w:r>
      <w:proofErr w:type="spellEnd"/>
      <w:r>
        <w:t xml:space="preserve"> die feind gewesen / das sie </w:t>
      </w:r>
      <w:proofErr w:type="spellStart"/>
      <w:r>
        <w:t>jnen</w:t>
      </w:r>
      <w:proofErr w:type="spellEnd"/>
      <w:r>
        <w:t xml:space="preserve"> biß an das </w:t>
      </w:r>
      <w:proofErr w:type="spellStart"/>
      <w:r>
        <w:t>thor</w:t>
      </w:r>
      <w:proofErr w:type="spellEnd"/>
      <w:r>
        <w:t xml:space="preserve"> nach </w:t>
      </w:r>
      <w:proofErr w:type="spellStart"/>
      <w:r>
        <w:t>geiaget</w:t>
      </w:r>
      <w:proofErr w:type="spellEnd"/>
      <w:r>
        <w:t xml:space="preserve"> / und zur Statt hinein geschlagen haben / ob sie </w:t>
      </w:r>
      <w:proofErr w:type="spellStart"/>
      <w:r>
        <w:t>villeicht</w:t>
      </w:r>
      <w:proofErr w:type="spellEnd"/>
      <w:r>
        <w:t xml:space="preserve"> </w:t>
      </w:r>
      <w:proofErr w:type="spellStart"/>
      <w:r>
        <w:t>moechten</w:t>
      </w:r>
      <w:proofErr w:type="spellEnd"/>
      <w:r>
        <w:t xml:space="preserve"> mit und </w:t>
      </w:r>
      <w:proofErr w:type="spellStart"/>
      <w:r>
        <w:t>inn</w:t>
      </w:r>
      <w:proofErr w:type="spellEnd"/>
      <w:r>
        <w:t xml:space="preserve"> dem / wie dann </w:t>
      </w:r>
      <w:proofErr w:type="spellStart"/>
      <w:r>
        <w:t>offtmals</w:t>
      </w:r>
      <w:proofErr w:type="spellEnd"/>
      <w:r>
        <w:t xml:space="preserve"> </w:t>
      </w:r>
      <w:proofErr w:type="spellStart"/>
      <w:r>
        <w:t>geschihet</w:t>
      </w:r>
      <w:proofErr w:type="spellEnd"/>
      <w:r>
        <w:t xml:space="preserve"> / die Statt </w:t>
      </w:r>
      <w:proofErr w:type="spellStart"/>
      <w:r>
        <w:t>jnen</w:t>
      </w:r>
      <w:proofErr w:type="spellEnd"/>
      <w:r>
        <w:t xml:space="preserve"> </w:t>
      </w:r>
      <w:proofErr w:type="spellStart"/>
      <w:r>
        <w:t>ablauffen</w:t>
      </w:r>
      <w:proofErr w:type="spellEnd"/>
      <w:r>
        <w:t xml:space="preserve"> / abtringen / und erobern / aber es hab </w:t>
      </w:r>
      <w:proofErr w:type="spellStart"/>
      <w:r>
        <w:t>jn</w:t>
      </w:r>
      <w:proofErr w:type="spellEnd"/>
      <w:r>
        <w:t xml:space="preserve"> </w:t>
      </w:r>
      <w:proofErr w:type="spellStart"/>
      <w:r>
        <w:t>gefaelet</w:t>
      </w:r>
      <w:proofErr w:type="spellEnd"/>
      <w:r>
        <w:t xml:space="preserve"> / die </w:t>
      </w:r>
      <w:proofErr w:type="spellStart"/>
      <w:r>
        <w:t>schuetzen</w:t>
      </w:r>
      <w:proofErr w:type="spellEnd"/>
      <w:r>
        <w:t xml:space="preserve"> seien </w:t>
      </w:r>
      <w:proofErr w:type="spellStart"/>
      <w:r>
        <w:t>auff</w:t>
      </w:r>
      <w:proofErr w:type="spellEnd"/>
      <w:r>
        <w:t xml:space="preserve"> der </w:t>
      </w:r>
      <w:proofErr w:type="spellStart"/>
      <w:r>
        <w:t>mauren</w:t>
      </w:r>
      <w:proofErr w:type="spellEnd"/>
      <w:r>
        <w:t xml:space="preserve"> </w:t>
      </w:r>
      <w:proofErr w:type="spellStart"/>
      <w:r>
        <w:t>zugeruestet</w:t>
      </w:r>
      <w:proofErr w:type="spellEnd"/>
      <w:r>
        <w:t xml:space="preserve"> / </w:t>
      </w:r>
      <w:proofErr w:type="spellStart"/>
      <w:r>
        <w:t>unnd</w:t>
      </w:r>
      <w:proofErr w:type="spellEnd"/>
      <w:r>
        <w:t xml:space="preserve"> zu </w:t>
      </w:r>
      <w:proofErr w:type="spellStart"/>
      <w:r>
        <w:t>mechtig</w:t>
      </w:r>
      <w:proofErr w:type="spellEnd"/>
      <w:r>
        <w:t xml:space="preserve"> / </w:t>
      </w:r>
      <w:proofErr w:type="spellStart"/>
      <w:r>
        <w:t>vonn</w:t>
      </w:r>
      <w:proofErr w:type="spellEnd"/>
      <w:r>
        <w:t xml:space="preserve"> denen seien sie </w:t>
      </w:r>
      <w:proofErr w:type="spellStart"/>
      <w:r>
        <w:t>hinder</w:t>
      </w:r>
      <w:proofErr w:type="spellEnd"/>
      <w:r>
        <w:t xml:space="preserve"> sich </w:t>
      </w:r>
      <w:proofErr w:type="spellStart"/>
      <w:r>
        <w:t>abtriben</w:t>
      </w:r>
      <w:proofErr w:type="spellEnd"/>
      <w:r>
        <w:t xml:space="preserve"> / </w:t>
      </w:r>
      <w:proofErr w:type="spellStart"/>
      <w:r>
        <w:t>vonn</w:t>
      </w:r>
      <w:proofErr w:type="spellEnd"/>
      <w:r>
        <w:t xml:space="preserve"> denen sie auch schaden genommen / das </w:t>
      </w:r>
      <w:proofErr w:type="spellStart"/>
      <w:r>
        <w:t>etlich</w:t>
      </w:r>
      <w:proofErr w:type="spellEnd"/>
      <w:r>
        <w:t xml:space="preserve"> aus dem </w:t>
      </w:r>
      <w:proofErr w:type="spellStart"/>
      <w:r>
        <w:t>volck</w:t>
      </w:r>
      <w:proofErr w:type="spellEnd"/>
      <w:r>
        <w:t xml:space="preserve"> / den knechten des </w:t>
      </w:r>
      <w:proofErr w:type="spellStart"/>
      <w:r>
        <w:t>Künigs</w:t>
      </w:r>
      <w:proofErr w:type="spellEnd"/>
      <w:r>
        <w:t xml:space="preserve"> gefallen / die sie verloren haben / und </w:t>
      </w:r>
      <w:proofErr w:type="spellStart"/>
      <w:r>
        <w:t>naemlich</w:t>
      </w:r>
      <w:proofErr w:type="spellEnd"/>
      <w:r>
        <w:t xml:space="preserve"> seien sie auch </w:t>
      </w:r>
      <w:proofErr w:type="spellStart"/>
      <w:r>
        <w:t>umb</w:t>
      </w:r>
      <w:proofErr w:type="spellEnd"/>
      <w:r>
        <w:t xml:space="preserve"> </w:t>
      </w:r>
      <w:proofErr w:type="spellStart"/>
      <w:r>
        <w:t>ain</w:t>
      </w:r>
      <w:proofErr w:type="spellEnd"/>
      <w:r>
        <w:t xml:space="preserve"> trefflichen Man / der auch des </w:t>
      </w:r>
      <w:proofErr w:type="spellStart"/>
      <w:r>
        <w:t>Künigs</w:t>
      </w:r>
      <w:proofErr w:type="spellEnd"/>
      <w:r>
        <w:t xml:space="preserve"> lieber </w:t>
      </w:r>
      <w:proofErr w:type="spellStart"/>
      <w:r>
        <w:t>knecht</w:t>
      </w:r>
      <w:proofErr w:type="spellEnd"/>
      <w:r>
        <w:t xml:space="preserve"> / </w:t>
      </w:r>
      <w:proofErr w:type="spellStart"/>
      <w:r>
        <w:t>diener</w:t>
      </w:r>
      <w:proofErr w:type="spellEnd"/>
      <w:r>
        <w:t xml:space="preserve"> (wie der Bott </w:t>
      </w:r>
      <w:proofErr w:type="spellStart"/>
      <w:r>
        <w:t>maint</w:t>
      </w:r>
      <w:proofErr w:type="spellEnd"/>
      <w:r>
        <w:t xml:space="preserve">) </w:t>
      </w:r>
      <w:proofErr w:type="spellStart"/>
      <w:r>
        <w:t>umb</w:t>
      </w:r>
      <w:proofErr w:type="spellEnd"/>
      <w:r>
        <w:t xml:space="preserve"> Uria den Hethiter kommen. </w:t>
      </w:r>
    </w:p>
    <w:p w14:paraId="0E403DA8" w14:textId="77777777" w:rsidR="001B58A6" w:rsidRDefault="001B58A6" w:rsidP="001B58A6">
      <w:pPr>
        <w:pStyle w:val="StandardWeb"/>
      </w:pPr>
      <w:r>
        <w:t xml:space="preserve">Zuerst / verkündet der Bott den schweren </w:t>
      </w:r>
      <w:proofErr w:type="spellStart"/>
      <w:r>
        <w:t>unfall</w:t>
      </w:r>
      <w:proofErr w:type="spellEnd"/>
      <w:r>
        <w:t xml:space="preserve"> und widerwertiges glück / </w:t>
      </w:r>
      <w:proofErr w:type="spellStart"/>
      <w:r>
        <w:t>unnd</w:t>
      </w:r>
      <w:proofErr w:type="spellEnd"/>
      <w:r>
        <w:t xml:space="preserve"> bringet </w:t>
      </w:r>
      <w:proofErr w:type="spellStart"/>
      <w:r>
        <w:t>boese</w:t>
      </w:r>
      <w:proofErr w:type="spellEnd"/>
      <w:r>
        <w:t xml:space="preserve"> </w:t>
      </w:r>
      <w:proofErr w:type="spellStart"/>
      <w:r>
        <w:t>Bottschafft</w:t>
      </w:r>
      <w:proofErr w:type="spellEnd"/>
      <w:r>
        <w:t xml:space="preserve"> / damit man / so dann das lieblicher </w:t>
      </w:r>
      <w:proofErr w:type="spellStart"/>
      <w:r>
        <w:t>gehoert</w:t>
      </w:r>
      <w:proofErr w:type="spellEnd"/>
      <w:r>
        <w:t xml:space="preserve"> / das doch der Bott </w:t>
      </w:r>
      <w:proofErr w:type="spellStart"/>
      <w:r>
        <w:t>nit</w:t>
      </w:r>
      <w:proofErr w:type="spellEnd"/>
      <w:r>
        <w:t xml:space="preserve"> </w:t>
      </w:r>
      <w:proofErr w:type="spellStart"/>
      <w:r>
        <w:t>gefaellig</w:t>
      </w:r>
      <w:proofErr w:type="spellEnd"/>
      <w:r>
        <w:t xml:space="preserve"> </w:t>
      </w:r>
      <w:proofErr w:type="spellStart"/>
      <w:r>
        <w:t>odder</w:t>
      </w:r>
      <w:proofErr w:type="spellEnd"/>
      <w:r>
        <w:t xml:space="preserve"> </w:t>
      </w:r>
      <w:proofErr w:type="spellStart"/>
      <w:r>
        <w:t>angenem</w:t>
      </w:r>
      <w:proofErr w:type="spellEnd"/>
      <w:r>
        <w:t xml:space="preserve"> dem </w:t>
      </w:r>
      <w:proofErr w:type="spellStart"/>
      <w:r>
        <w:t>Künig</w:t>
      </w:r>
      <w:proofErr w:type="spellEnd"/>
      <w:r>
        <w:t xml:space="preserve"> sein / achtet / darüber desto </w:t>
      </w:r>
      <w:proofErr w:type="spellStart"/>
      <w:r>
        <w:t>baß</w:t>
      </w:r>
      <w:proofErr w:type="spellEnd"/>
      <w:r>
        <w:t xml:space="preserve"> zufrieden </w:t>
      </w:r>
      <w:proofErr w:type="spellStart"/>
      <w:r>
        <w:t>were</w:t>
      </w:r>
      <w:proofErr w:type="spellEnd"/>
      <w:r>
        <w:t xml:space="preserve"> / so ist er von dem klugen und </w:t>
      </w:r>
      <w:proofErr w:type="spellStart"/>
      <w:r>
        <w:t>fürsichtigen</w:t>
      </w:r>
      <w:proofErr w:type="spellEnd"/>
      <w:r>
        <w:t xml:space="preserve"> Joab / </w:t>
      </w:r>
      <w:proofErr w:type="spellStart"/>
      <w:r>
        <w:t>auff</w:t>
      </w:r>
      <w:proofErr w:type="spellEnd"/>
      <w:r>
        <w:t xml:space="preserve"> Oratorisch und </w:t>
      </w:r>
      <w:proofErr w:type="spellStart"/>
      <w:r>
        <w:t>wolraedische</w:t>
      </w:r>
      <w:proofErr w:type="spellEnd"/>
      <w:r>
        <w:t xml:space="preserve"> </w:t>
      </w:r>
      <w:proofErr w:type="spellStart"/>
      <w:r>
        <w:t>art</w:t>
      </w:r>
      <w:proofErr w:type="spellEnd"/>
      <w:r>
        <w:t xml:space="preserve"> </w:t>
      </w:r>
      <w:proofErr w:type="spellStart"/>
      <w:r>
        <w:t>underrichtet</w:t>
      </w:r>
      <w:proofErr w:type="spellEnd"/>
      <w:r>
        <w:t xml:space="preserve"> / der </w:t>
      </w:r>
      <w:proofErr w:type="spellStart"/>
      <w:r>
        <w:t>wol</w:t>
      </w:r>
      <w:proofErr w:type="spellEnd"/>
      <w:r>
        <w:t xml:space="preserve"> </w:t>
      </w:r>
      <w:proofErr w:type="spellStart"/>
      <w:r>
        <w:t>wuste</w:t>
      </w:r>
      <w:proofErr w:type="spellEnd"/>
      <w:r>
        <w:t xml:space="preserve"> / das der todt </w:t>
      </w:r>
      <w:proofErr w:type="spellStart"/>
      <w:r>
        <w:t>Urie</w:t>
      </w:r>
      <w:proofErr w:type="spellEnd"/>
      <w:r>
        <w:t xml:space="preserve"> </w:t>
      </w:r>
      <w:proofErr w:type="spellStart"/>
      <w:r>
        <w:t>ain</w:t>
      </w:r>
      <w:proofErr w:type="spellEnd"/>
      <w:r>
        <w:t xml:space="preserve"> groß </w:t>
      </w:r>
      <w:proofErr w:type="spellStart"/>
      <w:r>
        <w:t>wolgefallen</w:t>
      </w:r>
      <w:proofErr w:type="spellEnd"/>
      <w:r>
        <w:t xml:space="preserve"> dem </w:t>
      </w:r>
      <w:proofErr w:type="spellStart"/>
      <w:r>
        <w:t>Künig</w:t>
      </w:r>
      <w:proofErr w:type="spellEnd"/>
      <w:r>
        <w:t xml:space="preserve"> David war / deßhalb er denselben zu </w:t>
      </w:r>
      <w:proofErr w:type="spellStart"/>
      <w:r>
        <w:t>letzt</w:t>
      </w:r>
      <w:proofErr w:type="spellEnd"/>
      <w:r>
        <w:t xml:space="preserve"> als </w:t>
      </w:r>
      <w:proofErr w:type="spellStart"/>
      <w:r>
        <w:t>ain</w:t>
      </w:r>
      <w:proofErr w:type="spellEnd"/>
      <w:r>
        <w:t xml:space="preserve"> </w:t>
      </w:r>
      <w:proofErr w:type="spellStart"/>
      <w:r>
        <w:t>linderung</w:t>
      </w:r>
      <w:proofErr w:type="spellEnd"/>
      <w:r>
        <w:t xml:space="preserve"> / der </w:t>
      </w:r>
      <w:proofErr w:type="spellStart"/>
      <w:r>
        <w:t>unglücksaeligen</w:t>
      </w:r>
      <w:proofErr w:type="spellEnd"/>
      <w:r>
        <w:t xml:space="preserve"> Historien </w:t>
      </w:r>
      <w:proofErr w:type="spellStart"/>
      <w:r>
        <w:t>anhafftet</w:t>
      </w:r>
      <w:proofErr w:type="spellEnd"/>
      <w:r>
        <w:t xml:space="preserve"> / damit der </w:t>
      </w:r>
      <w:proofErr w:type="spellStart"/>
      <w:r>
        <w:t>Koenig</w:t>
      </w:r>
      <w:proofErr w:type="spellEnd"/>
      <w:r>
        <w:t xml:space="preserve"> aller ding </w:t>
      </w:r>
      <w:proofErr w:type="spellStart"/>
      <w:r>
        <w:t>zufriden</w:t>
      </w:r>
      <w:proofErr w:type="spellEnd"/>
      <w:r>
        <w:t xml:space="preserve"> </w:t>
      </w:r>
      <w:proofErr w:type="spellStart"/>
      <w:r>
        <w:t>würt</w:t>
      </w:r>
      <w:proofErr w:type="spellEnd"/>
      <w:r>
        <w:t xml:space="preserve"> / Gott geb wie es </w:t>
      </w:r>
      <w:proofErr w:type="spellStart"/>
      <w:r>
        <w:t>sunst</w:t>
      </w:r>
      <w:proofErr w:type="spellEnd"/>
      <w:r>
        <w:t xml:space="preserve"> </w:t>
      </w:r>
      <w:proofErr w:type="spellStart"/>
      <w:r>
        <w:t>egangen</w:t>
      </w:r>
      <w:proofErr w:type="spellEnd"/>
      <w:r>
        <w:t xml:space="preserve"> sei / weil nur Uria </w:t>
      </w:r>
      <w:proofErr w:type="spellStart"/>
      <w:r>
        <w:t>hinunder</w:t>
      </w:r>
      <w:proofErr w:type="spellEnd"/>
      <w:r>
        <w:t xml:space="preserve"> ist / </w:t>
      </w:r>
      <w:proofErr w:type="spellStart"/>
      <w:r>
        <w:t>Darumb</w:t>
      </w:r>
      <w:proofErr w:type="spellEnd"/>
      <w:r>
        <w:t xml:space="preserve"> er dann auch wider durch </w:t>
      </w:r>
      <w:proofErr w:type="spellStart"/>
      <w:r>
        <w:t>disen</w:t>
      </w:r>
      <w:proofErr w:type="spellEnd"/>
      <w:r>
        <w:t xml:space="preserve"> Botten dem Joab / </w:t>
      </w:r>
      <w:proofErr w:type="spellStart"/>
      <w:r>
        <w:t>ain</w:t>
      </w:r>
      <w:proofErr w:type="spellEnd"/>
      <w:r>
        <w:t xml:space="preserve"> </w:t>
      </w:r>
      <w:proofErr w:type="spellStart"/>
      <w:r>
        <w:t>froelich</w:t>
      </w:r>
      <w:proofErr w:type="spellEnd"/>
      <w:r>
        <w:t xml:space="preserve"> </w:t>
      </w:r>
      <w:proofErr w:type="spellStart"/>
      <w:r>
        <w:t>Bottschafft</w:t>
      </w:r>
      <w:proofErr w:type="spellEnd"/>
      <w:r>
        <w:t xml:space="preserve"> zuschicket / wie im Text folget. </w:t>
      </w:r>
    </w:p>
    <w:p w14:paraId="518A1FD6" w14:textId="77777777" w:rsidR="001B58A6" w:rsidRDefault="001B58A6" w:rsidP="001B58A6">
      <w:pPr>
        <w:pStyle w:val="StandardWeb"/>
      </w:pPr>
      <w:r>
        <w:rPr>
          <w:rStyle w:val="Fett"/>
          <w:rFonts w:eastAsiaTheme="majorEastAsia"/>
        </w:rPr>
        <w:t xml:space="preserve">David sprach zum Botten / also </w:t>
      </w:r>
      <w:proofErr w:type="spellStart"/>
      <w:r>
        <w:rPr>
          <w:rStyle w:val="Fett"/>
          <w:rFonts w:eastAsiaTheme="majorEastAsia"/>
        </w:rPr>
        <w:t>soltu</w:t>
      </w:r>
      <w:proofErr w:type="spellEnd"/>
      <w:r>
        <w:rPr>
          <w:rStyle w:val="Fett"/>
          <w:rFonts w:eastAsiaTheme="majorEastAsia"/>
        </w:rPr>
        <w:t xml:space="preserve"> zu Joab sagen / Laß dir das </w:t>
      </w:r>
      <w:proofErr w:type="spellStart"/>
      <w:r>
        <w:rPr>
          <w:rStyle w:val="Fett"/>
          <w:rFonts w:eastAsiaTheme="majorEastAsia"/>
        </w:rPr>
        <w:t>nit</w:t>
      </w:r>
      <w:proofErr w:type="spellEnd"/>
      <w:r>
        <w:rPr>
          <w:rStyle w:val="Fett"/>
          <w:rFonts w:eastAsiaTheme="majorEastAsia"/>
        </w:rPr>
        <w:t xml:space="preserve"> übel gefallen / dann das </w:t>
      </w:r>
      <w:proofErr w:type="spellStart"/>
      <w:r>
        <w:rPr>
          <w:rStyle w:val="Fett"/>
          <w:rFonts w:eastAsiaTheme="majorEastAsia"/>
        </w:rPr>
        <w:t>schwerd</w:t>
      </w:r>
      <w:proofErr w:type="spellEnd"/>
      <w:r>
        <w:rPr>
          <w:rStyle w:val="Fett"/>
          <w:rFonts w:eastAsiaTheme="majorEastAsia"/>
        </w:rPr>
        <w:t xml:space="preserve"> frißt itzt </w:t>
      </w:r>
      <w:proofErr w:type="spellStart"/>
      <w:r>
        <w:rPr>
          <w:rStyle w:val="Fett"/>
          <w:rFonts w:eastAsiaTheme="majorEastAsia"/>
        </w:rPr>
        <w:t>disen</w:t>
      </w:r>
      <w:proofErr w:type="spellEnd"/>
      <w:r>
        <w:rPr>
          <w:rStyle w:val="Fett"/>
          <w:rFonts w:eastAsiaTheme="majorEastAsia"/>
        </w:rPr>
        <w:t xml:space="preserve"> / itzt </w:t>
      </w:r>
      <w:proofErr w:type="spellStart"/>
      <w:r>
        <w:rPr>
          <w:rStyle w:val="Fett"/>
          <w:rFonts w:eastAsiaTheme="majorEastAsia"/>
        </w:rPr>
        <w:t>jnen</w:t>
      </w:r>
      <w:proofErr w:type="spellEnd"/>
      <w:r>
        <w:rPr>
          <w:rStyle w:val="Fett"/>
          <w:rFonts w:eastAsiaTheme="majorEastAsia"/>
        </w:rPr>
        <w:t xml:space="preserve">. Halt an mir dem streit wider die statt / das du sie </w:t>
      </w:r>
      <w:proofErr w:type="spellStart"/>
      <w:r>
        <w:rPr>
          <w:rStyle w:val="Fett"/>
          <w:rFonts w:eastAsiaTheme="majorEastAsia"/>
        </w:rPr>
        <w:t>zurbrechest</w:t>
      </w:r>
      <w:proofErr w:type="spellEnd"/>
      <w:r>
        <w:rPr>
          <w:rStyle w:val="Fett"/>
          <w:rFonts w:eastAsiaTheme="majorEastAsia"/>
        </w:rPr>
        <w:t xml:space="preserve"> / und </w:t>
      </w:r>
      <w:proofErr w:type="spellStart"/>
      <w:r>
        <w:rPr>
          <w:rStyle w:val="Fett"/>
          <w:rFonts w:eastAsiaTheme="majorEastAsia"/>
        </w:rPr>
        <w:t>stercket</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w:t>
      </w:r>
      <w:r>
        <w:t xml:space="preserve"> </w:t>
      </w:r>
    </w:p>
    <w:p w14:paraId="3AF42B5C" w14:textId="77777777" w:rsidR="001B58A6" w:rsidRDefault="001B58A6" w:rsidP="001B58A6">
      <w:pPr>
        <w:pStyle w:val="StandardWeb"/>
      </w:pPr>
      <w:r>
        <w:rPr>
          <w:rStyle w:val="Hervorhebung"/>
        </w:rPr>
        <w:t xml:space="preserve">David </w:t>
      </w:r>
      <w:proofErr w:type="spellStart"/>
      <w:r>
        <w:rPr>
          <w:rStyle w:val="Hervorhebung"/>
        </w:rPr>
        <w:t>troestet</w:t>
      </w:r>
      <w:proofErr w:type="spellEnd"/>
      <w:r>
        <w:rPr>
          <w:rStyle w:val="Hervorhebung"/>
        </w:rPr>
        <w:t xml:space="preserve"> Joab den </w:t>
      </w:r>
      <w:proofErr w:type="spellStart"/>
      <w:r>
        <w:rPr>
          <w:rStyle w:val="Hervorhebung"/>
        </w:rPr>
        <w:t>Fuersten</w:t>
      </w:r>
      <w:proofErr w:type="spellEnd"/>
      <w:r>
        <w:rPr>
          <w:rStyle w:val="Hervorhebung"/>
        </w:rPr>
        <w:t xml:space="preserve"> und </w:t>
      </w:r>
      <w:proofErr w:type="spellStart"/>
      <w:r>
        <w:rPr>
          <w:rStyle w:val="Hervorhebung"/>
        </w:rPr>
        <w:t>Haubtman</w:t>
      </w:r>
      <w:proofErr w:type="spellEnd"/>
      <w:r>
        <w:rPr>
          <w:rStyle w:val="Hervorhebung"/>
        </w:rPr>
        <w:t>.</w:t>
      </w:r>
      <w:r>
        <w:t xml:space="preserve"> David stellet sich als </w:t>
      </w:r>
      <w:proofErr w:type="spellStart"/>
      <w:r>
        <w:t>were</w:t>
      </w:r>
      <w:proofErr w:type="spellEnd"/>
      <w:r>
        <w:t xml:space="preserve"> er </w:t>
      </w:r>
      <w:proofErr w:type="spellStart"/>
      <w:r>
        <w:t>leydig</w:t>
      </w:r>
      <w:proofErr w:type="spellEnd"/>
      <w:r>
        <w:t xml:space="preserve"> und bekümmert </w:t>
      </w:r>
      <w:proofErr w:type="spellStart"/>
      <w:r>
        <w:t>hirüber</w:t>
      </w:r>
      <w:proofErr w:type="spellEnd"/>
      <w:r>
        <w:t xml:space="preserve"> / und </w:t>
      </w:r>
      <w:proofErr w:type="spellStart"/>
      <w:r>
        <w:t>nimpt</w:t>
      </w:r>
      <w:proofErr w:type="spellEnd"/>
      <w:r>
        <w:t xml:space="preserve"> sich / aber </w:t>
      </w:r>
      <w:proofErr w:type="spellStart"/>
      <w:r>
        <w:t>nit</w:t>
      </w:r>
      <w:proofErr w:type="spellEnd"/>
      <w:r>
        <w:t xml:space="preserve"> von </w:t>
      </w:r>
      <w:proofErr w:type="spellStart"/>
      <w:r>
        <w:t>hertzen</w:t>
      </w:r>
      <w:proofErr w:type="spellEnd"/>
      <w:r>
        <w:t xml:space="preserve"> / </w:t>
      </w:r>
      <w:proofErr w:type="spellStart"/>
      <w:r>
        <w:t>ainer</w:t>
      </w:r>
      <w:proofErr w:type="spellEnd"/>
      <w:r>
        <w:t xml:space="preserve"> </w:t>
      </w:r>
      <w:proofErr w:type="spellStart"/>
      <w:r>
        <w:t>gedult</w:t>
      </w:r>
      <w:proofErr w:type="spellEnd"/>
      <w:r>
        <w:t xml:space="preserve"> an / </w:t>
      </w:r>
      <w:proofErr w:type="spellStart"/>
      <w:r>
        <w:t>unnd</w:t>
      </w:r>
      <w:proofErr w:type="spellEnd"/>
      <w:r>
        <w:t xml:space="preserve"> ist aber sein erst </w:t>
      </w:r>
      <w:proofErr w:type="spellStart"/>
      <w:r>
        <w:t>nit</w:t>
      </w:r>
      <w:proofErr w:type="spellEnd"/>
      <w:r>
        <w:t xml:space="preserve"> / dann den </w:t>
      </w:r>
      <w:proofErr w:type="spellStart"/>
      <w:r>
        <w:t>herren</w:t>
      </w:r>
      <w:proofErr w:type="spellEnd"/>
      <w:r>
        <w:t xml:space="preserve"> / der seins </w:t>
      </w:r>
      <w:proofErr w:type="spellStart"/>
      <w:r>
        <w:t>thuns</w:t>
      </w:r>
      <w:proofErr w:type="spellEnd"/>
      <w:r>
        <w:t xml:space="preserve"> und </w:t>
      </w:r>
      <w:proofErr w:type="spellStart"/>
      <w:r>
        <w:t>lons</w:t>
      </w:r>
      <w:proofErr w:type="spellEnd"/>
      <w:r>
        <w:t xml:space="preserve"> / worten und </w:t>
      </w:r>
      <w:proofErr w:type="spellStart"/>
      <w:r>
        <w:t>wercken</w:t>
      </w:r>
      <w:proofErr w:type="spellEnd"/>
      <w:r>
        <w:t xml:space="preserve"> / </w:t>
      </w:r>
      <w:proofErr w:type="spellStart"/>
      <w:r>
        <w:t>gutt</w:t>
      </w:r>
      <w:proofErr w:type="spellEnd"/>
      <w:r>
        <w:t xml:space="preserve"> </w:t>
      </w:r>
      <w:proofErr w:type="spellStart"/>
      <w:r>
        <w:t>wisssens</w:t>
      </w:r>
      <w:proofErr w:type="spellEnd"/>
      <w:r>
        <w:t xml:space="preserve"> </w:t>
      </w:r>
      <w:proofErr w:type="spellStart"/>
      <w:r>
        <w:t>tregt</w:t>
      </w:r>
      <w:proofErr w:type="spellEnd"/>
      <w:r>
        <w:t xml:space="preserve"> / und sein </w:t>
      </w:r>
      <w:proofErr w:type="spellStart"/>
      <w:r>
        <w:t>außgang</w:t>
      </w:r>
      <w:proofErr w:type="spellEnd"/>
      <w:r>
        <w:t xml:space="preserve"> und </w:t>
      </w:r>
      <w:proofErr w:type="spellStart"/>
      <w:r>
        <w:t>eingang</w:t>
      </w:r>
      <w:proofErr w:type="spellEnd"/>
      <w:r>
        <w:t xml:space="preserve"> </w:t>
      </w:r>
      <w:proofErr w:type="spellStart"/>
      <w:r>
        <w:t>weyß</w:t>
      </w:r>
      <w:proofErr w:type="spellEnd"/>
      <w:r>
        <w:t xml:space="preserve"> / erkennet er noch </w:t>
      </w:r>
      <w:proofErr w:type="spellStart"/>
      <w:r>
        <w:t>nit</w:t>
      </w:r>
      <w:proofErr w:type="spellEnd"/>
      <w:r>
        <w:t xml:space="preserve"> / und hat </w:t>
      </w:r>
      <w:proofErr w:type="spellStart"/>
      <w:r>
        <w:t>kain</w:t>
      </w:r>
      <w:proofErr w:type="spellEnd"/>
      <w:r>
        <w:t xml:space="preserve"> </w:t>
      </w:r>
      <w:proofErr w:type="spellStart"/>
      <w:r>
        <w:t>auffsehen</w:t>
      </w:r>
      <w:proofErr w:type="spellEnd"/>
      <w:r>
        <w:t xml:space="preserve"> </w:t>
      </w:r>
      <w:proofErr w:type="spellStart"/>
      <w:r>
        <w:t>auff</w:t>
      </w:r>
      <w:proofErr w:type="spellEnd"/>
      <w:r>
        <w:t xml:space="preserve"> </w:t>
      </w:r>
      <w:proofErr w:type="spellStart"/>
      <w:r>
        <w:t>jn</w:t>
      </w:r>
      <w:proofErr w:type="spellEnd"/>
      <w:r>
        <w:t xml:space="preserve">. Dann dem Joab </w:t>
      </w:r>
      <w:proofErr w:type="spellStart"/>
      <w:r>
        <w:t>entbeut</w:t>
      </w:r>
      <w:proofErr w:type="spellEnd"/>
      <w:r>
        <w:t xml:space="preserve"> er wider </w:t>
      </w:r>
      <w:proofErr w:type="spellStart"/>
      <w:r>
        <w:t>troestung</w:t>
      </w:r>
      <w:proofErr w:type="spellEnd"/>
      <w:r>
        <w:t xml:space="preserve"> / </w:t>
      </w:r>
      <w:proofErr w:type="spellStart"/>
      <w:r>
        <w:t>sterckt</w:t>
      </w:r>
      <w:proofErr w:type="spellEnd"/>
      <w:r>
        <w:t xml:space="preserve"> </w:t>
      </w:r>
      <w:proofErr w:type="spellStart"/>
      <w:r>
        <w:t>jn</w:t>
      </w:r>
      <w:proofErr w:type="spellEnd"/>
      <w:r>
        <w:t xml:space="preserve"> / und </w:t>
      </w:r>
      <w:proofErr w:type="spellStart"/>
      <w:r>
        <w:t>laeßt</w:t>
      </w:r>
      <w:proofErr w:type="spellEnd"/>
      <w:r>
        <w:t xml:space="preserve"> </w:t>
      </w:r>
      <w:proofErr w:type="spellStart"/>
      <w:r>
        <w:t>jm</w:t>
      </w:r>
      <w:proofErr w:type="spellEnd"/>
      <w:r>
        <w:t xml:space="preserve"> sagen / Lieber laß dir das </w:t>
      </w:r>
      <w:proofErr w:type="spellStart"/>
      <w:r>
        <w:t>nit</w:t>
      </w:r>
      <w:proofErr w:type="spellEnd"/>
      <w:r>
        <w:t xml:space="preserve"> </w:t>
      </w:r>
      <w:proofErr w:type="spellStart"/>
      <w:r>
        <w:t>uebel</w:t>
      </w:r>
      <w:proofErr w:type="spellEnd"/>
      <w:r>
        <w:t xml:space="preserve"> gefallen / laß dir dein </w:t>
      </w:r>
      <w:proofErr w:type="spellStart"/>
      <w:r>
        <w:t>hertz</w:t>
      </w:r>
      <w:proofErr w:type="spellEnd"/>
      <w:r>
        <w:t xml:space="preserve"> damit </w:t>
      </w:r>
      <w:proofErr w:type="spellStart"/>
      <w:r>
        <w:t>nit</w:t>
      </w:r>
      <w:proofErr w:type="spellEnd"/>
      <w:r>
        <w:t xml:space="preserve"> </w:t>
      </w:r>
      <w:proofErr w:type="spellStart"/>
      <w:r>
        <w:t>waich</w:t>
      </w:r>
      <w:proofErr w:type="spellEnd"/>
      <w:r>
        <w:t xml:space="preserve"> und </w:t>
      </w:r>
      <w:proofErr w:type="spellStart"/>
      <w:r>
        <w:t>mat</w:t>
      </w:r>
      <w:proofErr w:type="spellEnd"/>
      <w:r>
        <w:t xml:space="preserve"> werden / biß </w:t>
      </w:r>
      <w:proofErr w:type="spellStart"/>
      <w:r>
        <w:t>darumb</w:t>
      </w:r>
      <w:proofErr w:type="spellEnd"/>
      <w:r>
        <w:t xml:space="preserve"> nichts des </w:t>
      </w:r>
      <w:proofErr w:type="spellStart"/>
      <w:r>
        <w:t>klainmuettiger</w:t>
      </w:r>
      <w:proofErr w:type="spellEnd"/>
      <w:r>
        <w:t xml:space="preserve"> / dann im krieg gehet es </w:t>
      </w:r>
      <w:proofErr w:type="spellStart"/>
      <w:r>
        <w:t>nit</w:t>
      </w:r>
      <w:proofErr w:type="spellEnd"/>
      <w:r>
        <w:t xml:space="preserve"> anders zu / itzt </w:t>
      </w:r>
      <w:proofErr w:type="spellStart"/>
      <w:r>
        <w:t>wirt</w:t>
      </w:r>
      <w:proofErr w:type="spellEnd"/>
      <w:r>
        <w:t xml:space="preserve"> </w:t>
      </w:r>
      <w:proofErr w:type="spellStart"/>
      <w:r>
        <w:t>diser</w:t>
      </w:r>
      <w:proofErr w:type="spellEnd"/>
      <w:r>
        <w:t xml:space="preserve"> / itzt </w:t>
      </w:r>
      <w:proofErr w:type="spellStart"/>
      <w:r>
        <w:t>wirt</w:t>
      </w:r>
      <w:proofErr w:type="spellEnd"/>
      <w:r>
        <w:t xml:space="preserve"> </w:t>
      </w:r>
      <w:proofErr w:type="spellStart"/>
      <w:r>
        <w:t>ihener</w:t>
      </w:r>
      <w:proofErr w:type="spellEnd"/>
      <w:r>
        <w:t xml:space="preserve"> erschlagen / und vom </w:t>
      </w:r>
      <w:proofErr w:type="spellStart"/>
      <w:r>
        <w:t>schwert</w:t>
      </w:r>
      <w:proofErr w:type="spellEnd"/>
      <w:r>
        <w:t xml:space="preserve"> gefressen / das </w:t>
      </w:r>
      <w:proofErr w:type="spellStart"/>
      <w:r>
        <w:t>tuech</w:t>
      </w:r>
      <w:proofErr w:type="spellEnd"/>
      <w:r>
        <w:t xml:space="preserve"> thut </w:t>
      </w:r>
      <w:proofErr w:type="spellStart"/>
      <w:r>
        <w:t>nit</w:t>
      </w:r>
      <w:proofErr w:type="spellEnd"/>
      <w:r>
        <w:t xml:space="preserve"> anders / es </w:t>
      </w:r>
      <w:proofErr w:type="spellStart"/>
      <w:r>
        <w:t>geet</w:t>
      </w:r>
      <w:proofErr w:type="spellEnd"/>
      <w:r>
        <w:t xml:space="preserve"> etwa am netzen ein / etc. so </w:t>
      </w:r>
      <w:proofErr w:type="spellStart"/>
      <w:r>
        <w:t>waeschen</w:t>
      </w:r>
      <w:proofErr w:type="spellEnd"/>
      <w:r>
        <w:t xml:space="preserve"> sie die </w:t>
      </w:r>
      <w:proofErr w:type="spellStart"/>
      <w:r>
        <w:t>haend</w:t>
      </w:r>
      <w:proofErr w:type="spellEnd"/>
      <w:r>
        <w:t xml:space="preserve"> in des </w:t>
      </w:r>
      <w:proofErr w:type="spellStart"/>
      <w:r>
        <w:t>unschüldigen</w:t>
      </w:r>
      <w:proofErr w:type="spellEnd"/>
      <w:r>
        <w:t xml:space="preserve"> </w:t>
      </w:r>
      <w:proofErr w:type="spellStart"/>
      <w:r>
        <w:t>blut</w:t>
      </w:r>
      <w:proofErr w:type="spellEnd"/>
      <w:r>
        <w:t xml:space="preserve"> / itzt </w:t>
      </w:r>
      <w:proofErr w:type="spellStart"/>
      <w:r>
        <w:t>nit</w:t>
      </w:r>
      <w:proofErr w:type="spellEnd"/>
      <w:r>
        <w:t xml:space="preserve"> mit </w:t>
      </w:r>
      <w:proofErr w:type="spellStart"/>
      <w:r>
        <w:t>ainem</w:t>
      </w:r>
      <w:proofErr w:type="spellEnd"/>
      <w:r>
        <w:t xml:space="preserve"> </w:t>
      </w:r>
      <w:proofErr w:type="spellStart"/>
      <w:r>
        <w:t>bluttigen</w:t>
      </w:r>
      <w:proofErr w:type="spellEnd"/>
      <w:r>
        <w:t xml:space="preserve"> sieg zu straffen / sonder David muß zu seiner zeit </w:t>
      </w:r>
      <w:proofErr w:type="spellStart"/>
      <w:r>
        <w:t>wolzalen</w:t>
      </w:r>
      <w:proofErr w:type="spellEnd"/>
      <w:r>
        <w:t xml:space="preserve"> / der sich </w:t>
      </w:r>
      <w:proofErr w:type="spellStart"/>
      <w:r>
        <w:t>itzundt</w:t>
      </w:r>
      <w:proofErr w:type="spellEnd"/>
      <w:r>
        <w:t xml:space="preserve"> </w:t>
      </w:r>
      <w:proofErr w:type="spellStart"/>
      <w:r>
        <w:t>duncken</w:t>
      </w:r>
      <w:proofErr w:type="spellEnd"/>
      <w:r>
        <w:t xml:space="preserve"> </w:t>
      </w:r>
      <w:proofErr w:type="spellStart"/>
      <w:r>
        <w:t>laeßt</w:t>
      </w:r>
      <w:proofErr w:type="spellEnd"/>
      <w:r>
        <w:t xml:space="preserve"> / </w:t>
      </w:r>
      <w:proofErr w:type="spellStart"/>
      <w:r>
        <w:t>unnd</w:t>
      </w:r>
      <w:proofErr w:type="spellEnd"/>
      <w:r>
        <w:t xml:space="preserve"> </w:t>
      </w:r>
      <w:proofErr w:type="spellStart"/>
      <w:r>
        <w:t>vermaint</w:t>
      </w:r>
      <w:proofErr w:type="spellEnd"/>
      <w:r>
        <w:t xml:space="preserve"> er sei </w:t>
      </w:r>
      <w:proofErr w:type="spellStart"/>
      <w:r>
        <w:t>gantz</w:t>
      </w:r>
      <w:proofErr w:type="spellEnd"/>
      <w:r>
        <w:t xml:space="preserve"> sicher / und </w:t>
      </w:r>
      <w:proofErr w:type="spellStart"/>
      <w:r>
        <w:t>gebeüt</w:t>
      </w:r>
      <w:proofErr w:type="spellEnd"/>
      <w:r>
        <w:t xml:space="preserve"> der Statt </w:t>
      </w:r>
      <w:proofErr w:type="spellStart"/>
      <w:r>
        <w:t>zurstoerung</w:t>
      </w:r>
      <w:proofErr w:type="spellEnd"/>
      <w:r>
        <w:t xml:space="preserve">. Inn welchem der Herr aus grosser </w:t>
      </w:r>
      <w:proofErr w:type="spellStart"/>
      <w:r>
        <w:t>guete</w:t>
      </w:r>
      <w:proofErr w:type="spellEnd"/>
      <w:r>
        <w:t xml:space="preserve"> Israel </w:t>
      </w:r>
      <w:proofErr w:type="spellStart"/>
      <w:r>
        <w:t>beistat</w:t>
      </w:r>
      <w:proofErr w:type="spellEnd"/>
      <w:r>
        <w:t xml:space="preserve"> / der doch </w:t>
      </w:r>
      <w:proofErr w:type="spellStart"/>
      <w:r>
        <w:t>gantz</w:t>
      </w:r>
      <w:proofErr w:type="spellEnd"/>
      <w:r>
        <w:t xml:space="preserve"> Israel </w:t>
      </w:r>
      <w:proofErr w:type="spellStart"/>
      <w:r>
        <w:t>nit</w:t>
      </w:r>
      <w:proofErr w:type="spellEnd"/>
      <w:r>
        <w:t xml:space="preserve"> </w:t>
      </w:r>
      <w:proofErr w:type="spellStart"/>
      <w:r>
        <w:t>übersahe</w:t>
      </w:r>
      <w:proofErr w:type="spellEnd"/>
      <w:r>
        <w:t xml:space="preserve"> / </w:t>
      </w:r>
      <w:proofErr w:type="spellStart"/>
      <w:r>
        <w:t>inn</w:t>
      </w:r>
      <w:proofErr w:type="spellEnd"/>
      <w:r>
        <w:t xml:space="preserve"> dem </w:t>
      </w:r>
      <w:proofErr w:type="spellStart"/>
      <w:r>
        <w:t>vergreiffen</w:t>
      </w:r>
      <w:proofErr w:type="spellEnd"/>
      <w:r>
        <w:t xml:space="preserve"> </w:t>
      </w:r>
      <w:proofErr w:type="spellStart"/>
      <w:r>
        <w:t>Acham</w:t>
      </w:r>
      <w:proofErr w:type="spellEnd"/>
      <w:r>
        <w:t xml:space="preserve"> / der des </w:t>
      </w:r>
      <w:proofErr w:type="spellStart"/>
      <w:r>
        <w:t>verbanten</w:t>
      </w:r>
      <w:proofErr w:type="spellEnd"/>
      <w:r>
        <w:t xml:space="preserve"> von der Statt Jericho </w:t>
      </w:r>
      <w:proofErr w:type="spellStart"/>
      <w:r>
        <w:t>nam</w:t>
      </w:r>
      <w:proofErr w:type="spellEnd"/>
      <w:r>
        <w:t xml:space="preserve"> / Josue 7. Aber die </w:t>
      </w:r>
      <w:proofErr w:type="spellStart"/>
      <w:r>
        <w:t>Rach</w:t>
      </w:r>
      <w:proofErr w:type="spellEnd"/>
      <w:r>
        <w:t xml:space="preserve"> so verzogen / </w:t>
      </w:r>
      <w:proofErr w:type="spellStart"/>
      <w:r>
        <w:t>würt</w:t>
      </w:r>
      <w:proofErr w:type="spellEnd"/>
      <w:r>
        <w:t xml:space="preserve"> </w:t>
      </w:r>
      <w:proofErr w:type="spellStart"/>
      <w:r>
        <w:t>darumb</w:t>
      </w:r>
      <w:proofErr w:type="spellEnd"/>
      <w:r>
        <w:t xml:space="preserve"> </w:t>
      </w:r>
      <w:proofErr w:type="spellStart"/>
      <w:r>
        <w:t>nit</w:t>
      </w:r>
      <w:proofErr w:type="spellEnd"/>
      <w:r>
        <w:t xml:space="preserve"> </w:t>
      </w:r>
      <w:proofErr w:type="spellStart"/>
      <w:r>
        <w:t>vermitten</w:t>
      </w:r>
      <w:proofErr w:type="spellEnd"/>
      <w:r>
        <w:t xml:space="preserve">. </w:t>
      </w:r>
    </w:p>
    <w:p w14:paraId="4430415D" w14:textId="77777777" w:rsidR="001B58A6" w:rsidRDefault="001B58A6" w:rsidP="001B58A6">
      <w:pPr>
        <w:pStyle w:val="StandardWeb"/>
      </w:pPr>
      <w:r>
        <w:t xml:space="preserve">Nun aus </w:t>
      </w:r>
      <w:proofErr w:type="spellStart"/>
      <w:r>
        <w:t>befelch</w:t>
      </w:r>
      <w:proofErr w:type="spellEnd"/>
      <w:r>
        <w:t xml:space="preserve"> und gebot des </w:t>
      </w:r>
      <w:proofErr w:type="spellStart"/>
      <w:r>
        <w:t>Künigs</w:t>
      </w:r>
      <w:proofErr w:type="spellEnd"/>
      <w:r>
        <w:t xml:space="preserve"> / </w:t>
      </w:r>
      <w:proofErr w:type="spellStart"/>
      <w:r>
        <w:t>lauffet</w:t>
      </w:r>
      <w:proofErr w:type="spellEnd"/>
      <w:r>
        <w:t xml:space="preserve"> Joab die Statt an / erobert / </w:t>
      </w:r>
      <w:proofErr w:type="spellStart"/>
      <w:r>
        <w:t>verwuestet</w:t>
      </w:r>
      <w:proofErr w:type="spellEnd"/>
      <w:r>
        <w:t xml:space="preserve"> / und </w:t>
      </w:r>
      <w:proofErr w:type="spellStart"/>
      <w:r>
        <w:t>verherget</w:t>
      </w:r>
      <w:proofErr w:type="spellEnd"/>
      <w:r>
        <w:t xml:space="preserve"> sie / und </w:t>
      </w:r>
      <w:proofErr w:type="spellStart"/>
      <w:r>
        <w:t>kompt</w:t>
      </w:r>
      <w:proofErr w:type="spellEnd"/>
      <w:r>
        <w:t xml:space="preserve"> wider zu David / </w:t>
      </w:r>
      <w:proofErr w:type="spellStart"/>
      <w:r>
        <w:t>ain</w:t>
      </w:r>
      <w:proofErr w:type="spellEnd"/>
      <w:r>
        <w:t xml:space="preserve"> siegender oder obliegender. Hie und auch </w:t>
      </w:r>
      <w:proofErr w:type="spellStart"/>
      <w:r>
        <w:t>sunst</w:t>
      </w:r>
      <w:proofErr w:type="spellEnd"/>
      <w:r>
        <w:t xml:space="preserve"> anderswo </w:t>
      </w:r>
      <w:proofErr w:type="spellStart"/>
      <w:r>
        <w:t>offt</w:t>
      </w:r>
      <w:proofErr w:type="spellEnd"/>
      <w:r>
        <w:t xml:space="preserve"> sehen wir / das der sieg an den feinden / </w:t>
      </w:r>
      <w:proofErr w:type="spellStart"/>
      <w:r>
        <w:t>vonn</w:t>
      </w:r>
      <w:proofErr w:type="spellEnd"/>
      <w:r>
        <w:t xml:space="preserve"> </w:t>
      </w:r>
      <w:proofErr w:type="spellStart"/>
      <w:r>
        <w:t>verdiensts</w:t>
      </w:r>
      <w:proofErr w:type="spellEnd"/>
      <w:r>
        <w:t xml:space="preserve"> wegen der </w:t>
      </w:r>
      <w:proofErr w:type="spellStart"/>
      <w:r>
        <w:t>obligenden</w:t>
      </w:r>
      <w:proofErr w:type="spellEnd"/>
      <w:r>
        <w:t xml:space="preserve"> / </w:t>
      </w:r>
      <w:proofErr w:type="spellStart"/>
      <w:r>
        <w:t>nit</w:t>
      </w:r>
      <w:proofErr w:type="spellEnd"/>
      <w:r>
        <w:t xml:space="preserve"> geben </w:t>
      </w:r>
      <w:proofErr w:type="spellStart"/>
      <w:r>
        <w:t>odder</w:t>
      </w:r>
      <w:proofErr w:type="spellEnd"/>
      <w:r>
        <w:t xml:space="preserve"> verliehen </w:t>
      </w:r>
      <w:proofErr w:type="spellStart"/>
      <w:r>
        <w:t>würt</w:t>
      </w:r>
      <w:proofErr w:type="spellEnd"/>
      <w:r>
        <w:t xml:space="preserve"> / sonder </w:t>
      </w:r>
      <w:proofErr w:type="spellStart"/>
      <w:r>
        <w:t>allain</w:t>
      </w:r>
      <w:proofErr w:type="spellEnd"/>
      <w:r>
        <w:t xml:space="preserve"> </w:t>
      </w:r>
      <w:proofErr w:type="spellStart"/>
      <w:r>
        <w:t>auß</w:t>
      </w:r>
      <w:proofErr w:type="spellEnd"/>
      <w:r>
        <w:t xml:space="preserve"> Gottes </w:t>
      </w:r>
      <w:proofErr w:type="spellStart"/>
      <w:r>
        <w:t>gnade</w:t>
      </w:r>
      <w:proofErr w:type="spellEnd"/>
      <w:r>
        <w:t xml:space="preserve"> / und dem </w:t>
      </w:r>
      <w:proofErr w:type="spellStart"/>
      <w:r>
        <w:t>steiffen</w:t>
      </w:r>
      <w:proofErr w:type="spellEnd"/>
      <w:r>
        <w:t xml:space="preserve"> Rathschlag </w:t>
      </w:r>
      <w:proofErr w:type="spellStart"/>
      <w:r>
        <w:t>Goetlicher</w:t>
      </w:r>
      <w:proofErr w:type="spellEnd"/>
      <w:r>
        <w:t xml:space="preserve"> </w:t>
      </w:r>
      <w:proofErr w:type="spellStart"/>
      <w:r>
        <w:t>fursichtigkait</w:t>
      </w:r>
      <w:proofErr w:type="spellEnd"/>
      <w:r>
        <w:t xml:space="preserve"> / </w:t>
      </w:r>
      <w:proofErr w:type="spellStart"/>
      <w:r>
        <w:t>desse</w:t>
      </w:r>
      <w:proofErr w:type="spellEnd"/>
      <w:r>
        <w:t xml:space="preserve"> </w:t>
      </w:r>
      <w:proofErr w:type="spellStart"/>
      <w:r>
        <w:t>ursach</w:t>
      </w:r>
      <w:proofErr w:type="spellEnd"/>
      <w:r>
        <w:t xml:space="preserve"> uns </w:t>
      </w:r>
      <w:proofErr w:type="spellStart"/>
      <w:r>
        <w:t>unerfoerschlich</w:t>
      </w:r>
      <w:proofErr w:type="spellEnd"/>
      <w:r>
        <w:t xml:space="preserve"> / gewiß aber ist / </w:t>
      </w:r>
      <w:proofErr w:type="spellStart"/>
      <w:r>
        <w:t>unnd</w:t>
      </w:r>
      <w:proofErr w:type="spellEnd"/>
      <w:r>
        <w:t xml:space="preserve"> recht / seiner </w:t>
      </w:r>
      <w:proofErr w:type="spellStart"/>
      <w:r>
        <w:t>gebotten</w:t>
      </w:r>
      <w:proofErr w:type="spellEnd"/>
      <w:r>
        <w:t xml:space="preserve"> </w:t>
      </w:r>
      <w:proofErr w:type="spellStart"/>
      <w:r>
        <w:t>hailiger</w:t>
      </w:r>
      <w:proofErr w:type="spellEnd"/>
      <w:r>
        <w:t xml:space="preserve"> will / der nimmer </w:t>
      </w:r>
      <w:proofErr w:type="spellStart"/>
      <w:r>
        <w:t>faelen</w:t>
      </w:r>
      <w:proofErr w:type="spellEnd"/>
      <w:r>
        <w:t xml:space="preserve"> oder sündigen </w:t>
      </w:r>
      <w:proofErr w:type="spellStart"/>
      <w:r>
        <w:t>kan</w:t>
      </w:r>
      <w:proofErr w:type="spellEnd"/>
      <w:r>
        <w:t xml:space="preserve">. sonst hat er </w:t>
      </w:r>
      <w:proofErr w:type="spellStart"/>
      <w:r>
        <w:t>offtmals</w:t>
      </w:r>
      <w:proofErr w:type="spellEnd"/>
      <w:r>
        <w:t xml:space="preserve"> / die Gottlosen mit sieg gezieret / und die </w:t>
      </w:r>
      <w:proofErr w:type="spellStart"/>
      <w:r>
        <w:t>Gotsaeligen</w:t>
      </w:r>
      <w:proofErr w:type="spellEnd"/>
      <w:r>
        <w:t xml:space="preserve"> hie </w:t>
      </w:r>
      <w:proofErr w:type="spellStart"/>
      <w:r>
        <w:t>inn</w:t>
      </w:r>
      <w:proofErr w:type="spellEnd"/>
      <w:r>
        <w:t xml:space="preserve"> </w:t>
      </w:r>
      <w:proofErr w:type="spellStart"/>
      <w:r>
        <w:t>diser</w:t>
      </w:r>
      <w:proofErr w:type="spellEnd"/>
      <w:r>
        <w:t xml:space="preserve"> zeit / </w:t>
      </w:r>
      <w:proofErr w:type="spellStart"/>
      <w:r>
        <w:t>nit</w:t>
      </w:r>
      <w:proofErr w:type="spellEnd"/>
      <w:r>
        <w:t xml:space="preserve"> selten </w:t>
      </w:r>
      <w:proofErr w:type="spellStart"/>
      <w:r>
        <w:t>undertruckt</w:t>
      </w:r>
      <w:proofErr w:type="spellEnd"/>
      <w:r>
        <w:t xml:space="preserve"> werden / gestattet / </w:t>
      </w:r>
      <w:proofErr w:type="spellStart"/>
      <w:r>
        <w:t>nit</w:t>
      </w:r>
      <w:proofErr w:type="spellEnd"/>
      <w:r>
        <w:t xml:space="preserve"> on redliche </w:t>
      </w:r>
      <w:proofErr w:type="spellStart"/>
      <w:r>
        <w:t>ursachen</w:t>
      </w:r>
      <w:proofErr w:type="spellEnd"/>
      <w:r>
        <w:t xml:space="preserve"> / den Menschen </w:t>
      </w:r>
      <w:proofErr w:type="spellStart"/>
      <w:r>
        <w:t>mer</w:t>
      </w:r>
      <w:proofErr w:type="spellEnd"/>
      <w:r>
        <w:t xml:space="preserve"> </w:t>
      </w:r>
      <w:proofErr w:type="spellStart"/>
      <w:r>
        <w:t>mals</w:t>
      </w:r>
      <w:proofErr w:type="spellEnd"/>
      <w:r>
        <w:t xml:space="preserve"> </w:t>
      </w:r>
      <w:proofErr w:type="spellStart"/>
      <w:r>
        <w:t>onbewüßt</w:t>
      </w:r>
      <w:proofErr w:type="spellEnd"/>
      <w:r>
        <w:t xml:space="preserve"> / aber Gott </w:t>
      </w:r>
      <w:proofErr w:type="spellStart"/>
      <w:r>
        <w:t>wolbekant</w:t>
      </w:r>
      <w:proofErr w:type="spellEnd"/>
      <w:r>
        <w:t xml:space="preserve"> / der </w:t>
      </w:r>
      <w:proofErr w:type="spellStart"/>
      <w:r>
        <w:t>niemandt</w:t>
      </w:r>
      <w:proofErr w:type="spellEnd"/>
      <w:r>
        <w:t xml:space="preserve"> unrecht thut. </w:t>
      </w:r>
    </w:p>
    <w:p w14:paraId="0A485791" w14:textId="77777777" w:rsidR="001B58A6" w:rsidRDefault="001B58A6" w:rsidP="001B58A6">
      <w:pPr>
        <w:pStyle w:val="StandardWeb"/>
      </w:pPr>
      <w:proofErr w:type="spellStart"/>
      <w:r>
        <w:rPr>
          <w:rStyle w:val="Hervorhebung"/>
        </w:rPr>
        <w:t>Sig</w:t>
      </w:r>
      <w:proofErr w:type="spellEnd"/>
      <w:r>
        <w:rPr>
          <w:rStyle w:val="Hervorhebung"/>
        </w:rPr>
        <w:t xml:space="preserve"> und glück </w:t>
      </w:r>
      <w:proofErr w:type="spellStart"/>
      <w:r>
        <w:rPr>
          <w:rStyle w:val="Hervorhebung"/>
        </w:rPr>
        <w:t>offt</w:t>
      </w:r>
      <w:proofErr w:type="spellEnd"/>
      <w:r>
        <w:rPr>
          <w:rStyle w:val="Hervorhebung"/>
        </w:rPr>
        <w:t xml:space="preserve"> bey den </w:t>
      </w:r>
      <w:proofErr w:type="spellStart"/>
      <w:r>
        <w:rPr>
          <w:rStyle w:val="Hervorhebung"/>
        </w:rPr>
        <w:t>Gotlosen</w:t>
      </w:r>
      <w:proofErr w:type="spellEnd"/>
      <w:r>
        <w:t xml:space="preserve"> Also </w:t>
      </w:r>
      <w:proofErr w:type="spellStart"/>
      <w:r>
        <w:t>laesset</w:t>
      </w:r>
      <w:proofErr w:type="spellEnd"/>
      <w:r>
        <w:t xml:space="preserve"> er Israel </w:t>
      </w:r>
      <w:proofErr w:type="spellStart"/>
      <w:r>
        <w:t>fur</w:t>
      </w:r>
      <w:proofErr w:type="spellEnd"/>
      <w:r>
        <w:t xml:space="preserve"> Ben </w:t>
      </w:r>
      <w:proofErr w:type="spellStart"/>
      <w:r>
        <w:t>Jamin</w:t>
      </w:r>
      <w:proofErr w:type="spellEnd"/>
      <w:r>
        <w:t xml:space="preserve"> / die doch </w:t>
      </w:r>
      <w:proofErr w:type="spellStart"/>
      <w:r>
        <w:t>güt</w:t>
      </w:r>
      <w:proofErr w:type="spellEnd"/>
      <w:r>
        <w:t xml:space="preserve"> fug und </w:t>
      </w:r>
      <w:proofErr w:type="spellStart"/>
      <w:r>
        <w:t>raedlich</w:t>
      </w:r>
      <w:proofErr w:type="spellEnd"/>
      <w:r>
        <w:t xml:space="preserve"> </w:t>
      </w:r>
      <w:proofErr w:type="spellStart"/>
      <w:r>
        <w:t>ursach</w:t>
      </w:r>
      <w:proofErr w:type="spellEnd"/>
      <w:r>
        <w:t xml:space="preserve"> wider sie zu </w:t>
      </w:r>
      <w:proofErr w:type="spellStart"/>
      <w:r>
        <w:t>streitten</w:t>
      </w:r>
      <w:proofErr w:type="spellEnd"/>
      <w:r>
        <w:t xml:space="preserve"> </w:t>
      </w:r>
      <w:proofErr w:type="spellStart"/>
      <w:r>
        <w:t>hett</w:t>
      </w:r>
      <w:proofErr w:type="spellEnd"/>
      <w:r>
        <w:t xml:space="preserve"> / </w:t>
      </w:r>
      <w:proofErr w:type="spellStart"/>
      <w:r>
        <w:t>zwaimal</w:t>
      </w:r>
      <w:proofErr w:type="spellEnd"/>
      <w:r>
        <w:t xml:space="preserve"> </w:t>
      </w:r>
      <w:proofErr w:type="spellStart"/>
      <w:r>
        <w:t>schaendlich</w:t>
      </w:r>
      <w:proofErr w:type="spellEnd"/>
      <w:r>
        <w:t xml:space="preserve"> geschlagen werden / </w:t>
      </w:r>
      <w:proofErr w:type="spellStart"/>
      <w:r>
        <w:t>liß</w:t>
      </w:r>
      <w:proofErr w:type="spellEnd"/>
      <w:r>
        <w:t xml:space="preserve"> </w:t>
      </w:r>
      <w:proofErr w:type="spellStart"/>
      <w:r>
        <w:t>Judic</w:t>
      </w:r>
      <w:proofErr w:type="spellEnd"/>
      <w:r>
        <w:t xml:space="preserve">. 20. deren Historien </w:t>
      </w:r>
      <w:proofErr w:type="spellStart"/>
      <w:r>
        <w:t>hastu</w:t>
      </w:r>
      <w:proofErr w:type="spellEnd"/>
      <w:r>
        <w:t xml:space="preserve"> viel / hin </w:t>
      </w:r>
      <w:proofErr w:type="spellStart"/>
      <w:r>
        <w:t>unnd</w:t>
      </w:r>
      <w:proofErr w:type="spellEnd"/>
      <w:r>
        <w:t xml:space="preserve"> wider / das </w:t>
      </w:r>
      <w:proofErr w:type="spellStart"/>
      <w:r>
        <w:t>offtmals</w:t>
      </w:r>
      <w:proofErr w:type="spellEnd"/>
      <w:r>
        <w:t xml:space="preserve"> die </w:t>
      </w:r>
      <w:proofErr w:type="spellStart"/>
      <w:r>
        <w:t>frummen</w:t>
      </w:r>
      <w:proofErr w:type="spellEnd"/>
      <w:r>
        <w:t xml:space="preserve"> des </w:t>
      </w:r>
      <w:proofErr w:type="spellStart"/>
      <w:r>
        <w:t>siegs</w:t>
      </w:r>
      <w:proofErr w:type="spellEnd"/>
      <w:r>
        <w:t xml:space="preserve"> </w:t>
      </w:r>
      <w:proofErr w:type="spellStart"/>
      <w:r>
        <w:t>undergelegen</w:t>
      </w:r>
      <w:proofErr w:type="spellEnd"/>
      <w:r>
        <w:t xml:space="preserve"> / Ezechias der </w:t>
      </w:r>
      <w:proofErr w:type="spellStart"/>
      <w:r>
        <w:t>frumm</w:t>
      </w:r>
      <w:proofErr w:type="spellEnd"/>
      <w:r>
        <w:t xml:space="preserve"> </w:t>
      </w:r>
      <w:proofErr w:type="spellStart"/>
      <w:r>
        <w:t>Künig</w:t>
      </w:r>
      <w:proofErr w:type="spellEnd"/>
      <w:r>
        <w:t xml:space="preserve"> / und </w:t>
      </w:r>
      <w:proofErr w:type="spellStart"/>
      <w:r>
        <w:t>diener</w:t>
      </w:r>
      <w:proofErr w:type="spellEnd"/>
      <w:r>
        <w:t xml:space="preserve"> Gottes ward von Sanherib </w:t>
      </w:r>
      <w:proofErr w:type="spellStart"/>
      <w:r>
        <w:t>schwarlich</w:t>
      </w:r>
      <w:proofErr w:type="spellEnd"/>
      <w:r>
        <w:t xml:space="preserve"> überzogen / </w:t>
      </w:r>
      <w:proofErr w:type="spellStart"/>
      <w:r>
        <w:t>unnd</w:t>
      </w:r>
      <w:proofErr w:type="spellEnd"/>
      <w:r>
        <w:t xml:space="preserve"> bei dreien </w:t>
      </w:r>
      <w:proofErr w:type="spellStart"/>
      <w:r>
        <w:t>iaren</w:t>
      </w:r>
      <w:proofErr w:type="spellEnd"/>
      <w:r>
        <w:t xml:space="preserve"> </w:t>
      </w:r>
      <w:proofErr w:type="spellStart"/>
      <w:r>
        <w:t>geschediget</w:t>
      </w:r>
      <w:proofErr w:type="spellEnd"/>
      <w:r>
        <w:t xml:space="preserve"> / das </w:t>
      </w:r>
      <w:proofErr w:type="spellStart"/>
      <w:r>
        <w:t>gantz</w:t>
      </w:r>
      <w:proofErr w:type="spellEnd"/>
      <w:r>
        <w:t xml:space="preserve"> </w:t>
      </w:r>
      <w:proofErr w:type="spellStart"/>
      <w:r>
        <w:t>landt</w:t>
      </w:r>
      <w:proofErr w:type="spellEnd"/>
      <w:r>
        <w:t xml:space="preserve"> / biß an die </w:t>
      </w:r>
      <w:proofErr w:type="spellStart"/>
      <w:r>
        <w:t>ainig</w:t>
      </w:r>
      <w:proofErr w:type="spellEnd"/>
      <w:r>
        <w:t xml:space="preserve"> statt Jerusalem verloren / 4. Reg. 18. Josias der </w:t>
      </w:r>
      <w:proofErr w:type="spellStart"/>
      <w:r>
        <w:t>ausserwelt</w:t>
      </w:r>
      <w:proofErr w:type="spellEnd"/>
      <w:r>
        <w:t xml:space="preserve"> Fürst von </w:t>
      </w:r>
      <w:proofErr w:type="spellStart"/>
      <w:r>
        <w:t>Got</w:t>
      </w:r>
      <w:proofErr w:type="spellEnd"/>
      <w:r>
        <w:t xml:space="preserve"> / der </w:t>
      </w:r>
      <w:proofErr w:type="spellStart"/>
      <w:r>
        <w:t>zeügnuß</w:t>
      </w:r>
      <w:proofErr w:type="spellEnd"/>
      <w:r>
        <w:t xml:space="preserve"> hat / das sein gleichen in der </w:t>
      </w:r>
      <w:proofErr w:type="spellStart"/>
      <w:r>
        <w:t>frummkait</w:t>
      </w:r>
      <w:proofErr w:type="spellEnd"/>
      <w:r>
        <w:t xml:space="preserve"> / in Israel nie gewesen / ward von dem </w:t>
      </w:r>
      <w:proofErr w:type="spellStart"/>
      <w:r>
        <w:t>Abgoettischen</w:t>
      </w:r>
      <w:proofErr w:type="spellEnd"/>
      <w:r>
        <w:t xml:space="preserve"> / </w:t>
      </w:r>
      <w:proofErr w:type="spellStart"/>
      <w:r>
        <w:t>Egyptischen</w:t>
      </w:r>
      <w:proofErr w:type="spellEnd"/>
      <w:r>
        <w:t xml:space="preserve"> </w:t>
      </w:r>
      <w:proofErr w:type="spellStart"/>
      <w:r>
        <w:t>Künig</w:t>
      </w:r>
      <w:proofErr w:type="spellEnd"/>
      <w:r>
        <w:t xml:space="preserve"> </w:t>
      </w:r>
      <w:proofErr w:type="spellStart"/>
      <w:r>
        <w:t>Nechao</w:t>
      </w:r>
      <w:proofErr w:type="spellEnd"/>
      <w:r>
        <w:t xml:space="preserve"> überwunden und umbracht / 4. Reg. 23. Item Judas </w:t>
      </w:r>
      <w:proofErr w:type="spellStart"/>
      <w:r>
        <w:t>Machabeus</w:t>
      </w:r>
      <w:proofErr w:type="spellEnd"/>
      <w:r>
        <w:t xml:space="preserve">. Item die ersten und besten Christen </w:t>
      </w:r>
      <w:proofErr w:type="spellStart"/>
      <w:r>
        <w:t>under</w:t>
      </w:r>
      <w:proofErr w:type="spellEnd"/>
      <w:r>
        <w:t xml:space="preserve"> den Tyrannischen </w:t>
      </w:r>
      <w:proofErr w:type="spellStart"/>
      <w:r>
        <w:t>Roemischen</w:t>
      </w:r>
      <w:proofErr w:type="spellEnd"/>
      <w:r>
        <w:t xml:space="preserve"> Kaisern / biß an </w:t>
      </w:r>
      <w:proofErr w:type="spellStart"/>
      <w:r>
        <w:t>Constantinum</w:t>
      </w:r>
      <w:proofErr w:type="spellEnd"/>
      <w:r>
        <w:t xml:space="preserve"> / bei dreihundert </w:t>
      </w:r>
      <w:proofErr w:type="spellStart"/>
      <w:r>
        <w:t>iaren</w:t>
      </w:r>
      <w:proofErr w:type="spellEnd"/>
      <w:r>
        <w:t xml:space="preserve"> / etc. Hie aber gibt er sieg dem Israel / ob </w:t>
      </w:r>
      <w:proofErr w:type="spellStart"/>
      <w:r>
        <w:t>wol</w:t>
      </w:r>
      <w:proofErr w:type="spellEnd"/>
      <w:r>
        <w:t xml:space="preserve"> David </w:t>
      </w:r>
      <w:proofErr w:type="spellStart"/>
      <w:r>
        <w:t>jr</w:t>
      </w:r>
      <w:proofErr w:type="spellEnd"/>
      <w:r>
        <w:t xml:space="preserve"> </w:t>
      </w:r>
      <w:proofErr w:type="spellStart"/>
      <w:r>
        <w:t>Künig</w:t>
      </w:r>
      <w:proofErr w:type="spellEnd"/>
      <w:r>
        <w:t xml:space="preserve"> </w:t>
      </w:r>
      <w:proofErr w:type="spellStart"/>
      <w:r>
        <w:t>schwaerlich</w:t>
      </w:r>
      <w:proofErr w:type="spellEnd"/>
      <w:r>
        <w:t xml:space="preserve"> gesündiget / </w:t>
      </w:r>
      <w:proofErr w:type="spellStart"/>
      <w:r>
        <w:t>unnd</w:t>
      </w:r>
      <w:proofErr w:type="spellEnd"/>
      <w:r>
        <w:t xml:space="preserve"> Gott </w:t>
      </w:r>
      <w:proofErr w:type="spellStart"/>
      <w:r>
        <w:t>haertiglich</w:t>
      </w:r>
      <w:proofErr w:type="spellEnd"/>
      <w:r>
        <w:t xml:space="preserve"> erzürnet </w:t>
      </w:r>
      <w:proofErr w:type="spellStart"/>
      <w:r>
        <w:t>hatt</w:t>
      </w:r>
      <w:proofErr w:type="spellEnd"/>
      <w:r>
        <w:t xml:space="preserve">. </w:t>
      </w:r>
    </w:p>
    <w:p w14:paraId="145413CB" w14:textId="77777777" w:rsidR="001B58A6" w:rsidRDefault="001B58A6" w:rsidP="001B58A6">
      <w:pPr>
        <w:pStyle w:val="StandardWeb"/>
      </w:pPr>
      <w:r>
        <w:rPr>
          <w:rStyle w:val="Fett"/>
          <w:rFonts w:eastAsiaTheme="majorEastAsia"/>
        </w:rPr>
        <w:t xml:space="preserve">Und da Urias Weib </w:t>
      </w:r>
      <w:proofErr w:type="spellStart"/>
      <w:r>
        <w:rPr>
          <w:rStyle w:val="Fett"/>
          <w:rFonts w:eastAsiaTheme="majorEastAsia"/>
        </w:rPr>
        <w:t>hoeret</w:t>
      </w:r>
      <w:proofErr w:type="spellEnd"/>
      <w:r>
        <w:rPr>
          <w:rStyle w:val="Fett"/>
          <w:rFonts w:eastAsiaTheme="majorEastAsia"/>
        </w:rPr>
        <w:t xml:space="preserve"> / das Uria todt was / trug sie </w:t>
      </w:r>
      <w:proofErr w:type="spellStart"/>
      <w:r>
        <w:rPr>
          <w:rStyle w:val="Fett"/>
          <w:rFonts w:eastAsiaTheme="majorEastAsia"/>
        </w:rPr>
        <w:t>laydt</w:t>
      </w:r>
      <w:proofErr w:type="spellEnd"/>
      <w:r>
        <w:rPr>
          <w:rStyle w:val="Fett"/>
          <w:rFonts w:eastAsiaTheme="majorEastAsia"/>
        </w:rPr>
        <w:t xml:space="preserve"> </w:t>
      </w:r>
      <w:proofErr w:type="spellStart"/>
      <w:r>
        <w:rPr>
          <w:rStyle w:val="Fett"/>
          <w:rFonts w:eastAsiaTheme="majorEastAsia"/>
        </w:rPr>
        <w:t>umb</w:t>
      </w:r>
      <w:proofErr w:type="spellEnd"/>
      <w:r>
        <w:rPr>
          <w:rStyle w:val="Fett"/>
          <w:rFonts w:eastAsiaTheme="majorEastAsia"/>
        </w:rPr>
        <w:t xml:space="preserve"> </w:t>
      </w:r>
      <w:proofErr w:type="spellStart"/>
      <w:r>
        <w:rPr>
          <w:rStyle w:val="Fett"/>
          <w:rFonts w:eastAsiaTheme="majorEastAsia"/>
        </w:rPr>
        <w:t>jren</w:t>
      </w:r>
      <w:proofErr w:type="spellEnd"/>
      <w:r>
        <w:rPr>
          <w:rStyle w:val="Fett"/>
          <w:rFonts w:eastAsiaTheme="majorEastAsia"/>
        </w:rPr>
        <w:t xml:space="preserve"> </w:t>
      </w:r>
      <w:proofErr w:type="spellStart"/>
      <w:r>
        <w:rPr>
          <w:rStyle w:val="Fett"/>
          <w:rFonts w:eastAsiaTheme="majorEastAsia"/>
        </w:rPr>
        <w:t>Hauß</w:t>
      </w:r>
      <w:proofErr w:type="spellEnd"/>
      <w:r>
        <w:rPr>
          <w:rStyle w:val="Fett"/>
          <w:rFonts w:eastAsiaTheme="majorEastAsia"/>
        </w:rPr>
        <w:t xml:space="preserve"> </w:t>
      </w:r>
      <w:proofErr w:type="spellStart"/>
      <w:r>
        <w:rPr>
          <w:rStyle w:val="Fett"/>
          <w:rFonts w:eastAsiaTheme="majorEastAsia"/>
        </w:rPr>
        <w:t>wirt</w:t>
      </w:r>
      <w:proofErr w:type="spellEnd"/>
      <w:r>
        <w:rPr>
          <w:rStyle w:val="Fett"/>
          <w:rFonts w:eastAsiaTheme="majorEastAsia"/>
        </w:rPr>
        <w:t xml:space="preserve"> / Da sie aber </w:t>
      </w:r>
      <w:proofErr w:type="spellStart"/>
      <w:r>
        <w:rPr>
          <w:rStyle w:val="Fett"/>
          <w:rFonts w:eastAsiaTheme="majorEastAsia"/>
        </w:rPr>
        <w:t>außgetrawret</w:t>
      </w:r>
      <w:proofErr w:type="spellEnd"/>
      <w:r>
        <w:rPr>
          <w:rStyle w:val="Fett"/>
          <w:rFonts w:eastAsiaTheme="majorEastAsia"/>
        </w:rPr>
        <w:t xml:space="preserve"> </w:t>
      </w:r>
      <w:proofErr w:type="spellStart"/>
      <w:r>
        <w:rPr>
          <w:rStyle w:val="Fett"/>
          <w:rFonts w:eastAsiaTheme="majorEastAsia"/>
        </w:rPr>
        <w:t>haet</w:t>
      </w:r>
      <w:proofErr w:type="spellEnd"/>
      <w:r>
        <w:rPr>
          <w:rStyle w:val="Fett"/>
          <w:rFonts w:eastAsiaTheme="majorEastAsia"/>
        </w:rPr>
        <w:t xml:space="preserve"> / </w:t>
      </w:r>
      <w:proofErr w:type="spellStart"/>
      <w:r>
        <w:rPr>
          <w:rStyle w:val="Fett"/>
          <w:rFonts w:eastAsiaTheme="majorEastAsia"/>
        </w:rPr>
        <w:t>sand</w:t>
      </w:r>
      <w:proofErr w:type="spellEnd"/>
      <w:r>
        <w:rPr>
          <w:rStyle w:val="Fett"/>
          <w:rFonts w:eastAsiaTheme="majorEastAsia"/>
        </w:rPr>
        <w:t xml:space="preserve"> David hin / und ließ sie </w:t>
      </w:r>
      <w:proofErr w:type="spellStart"/>
      <w:r>
        <w:rPr>
          <w:rStyle w:val="Fett"/>
          <w:rFonts w:eastAsiaTheme="majorEastAsia"/>
        </w:rPr>
        <w:t>inn</w:t>
      </w:r>
      <w:proofErr w:type="spellEnd"/>
      <w:r>
        <w:rPr>
          <w:rStyle w:val="Fett"/>
          <w:rFonts w:eastAsiaTheme="majorEastAsia"/>
        </w:rPr>
        <w:t xml:space="preserve"> sein </w:t>
      </w:r>
      <w:proofErr w:type="spellStart"/>
      <w:r>
        <w:rPr>
          <w:rStyle w:val="Fett"/>
          <w:rFonts w:eastAsiaTheme="majorEastAsia"/>
        </w:rPr>
        <w:t>hauß</w:t>
      </w:r>
      <w:proofErr w:type="spellEnd"/>
      <w:r>
        <w:rPr>
          <w:rStyle w:val="Fett"/>
          <w:rFonts w:eastAsiaTheme="majorEastAsia"/>
        </w:rPr>
        <w:t xml:space="preserve"> holen / und sie ward sein </w:t>
      </w:r>
      <w:proofErr w:type="spellStart"/>
      <w:r>
        <w:rPr>
          <w:rStyle w:val="Fett"/>
          <w:rFonts w:eastAsiaTheme="majorEastAsia"/>
        </w:rPr>
        <w:t>weib</w:t>
      </w:r>
      <w:proofErr w:type="spellEnd"/>
      <w:r>
        <w:rPr>
          <w:rStyle w:val="Fett"/>
          <w:rFonts w:eastAsiaTheme="majorEastAsia"/>
        </w:rPr>
        <w:t xml:space="preserve"> / </w:t>
      </w:r>
      <w:proofErr w:type="spellStart"/>
      <w:r>
        <w:rPr>
          <w:rStyle w:val="Fett"/>
          <w:rFonts w:eastAsiaTheme="majorEastAsia"/>
        </w:rPr>
        <w:t>unnd</w:t>
      </w:r>
      <w:proofErr w:type="spellEnd"/>
      <w:r>
        <w:rPr>
          <w:rStyle w:val="Fett"/>
          <w:rFonts w:eastAsiaTheme="majorEastAsia"/>
        </w:rPr>
        <w:t xml:space="preserve"> gebar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ainen</w:t>
      </w:r>
      <w:proofErr w:type="spellEnd"/>
      <w:r>
        <w:rPr>
          <w:rStyle w:val="Fett"/>
          <w:rFonts w:eastAsiaTheme="majorEastAsia"/>
        </w:rPr>
        <w:t xml:space="preserve"> Sun.</w:t>
      </w:r>
      <w:r>
        <w:t xml:space="preserve"> </w:t>
      </w:r>
    </w:p>
    <w:p w14:paraId="78881C79" w14:textId="77777777" w:rsidR="001B58A6" w:rsidRDefault="001B58A6" w:rsidP="001B58A6">
      <w:pPr>
        <w:pStyle w:val="StandardWeb"/>
      </w:pPr>
      <w:r>
        <w:rPr>
          <w:rStyle w:val="Hervorhebung"/>
        </w:rPr>
        <w:t xml:space="preserve">Bathseba </w:t>
      </w:r>
      <w:proofErr w:type="spellStart"/>
      <w:r>
        <w:rPr>
          <w:rStyle w:val="Hervorhebung"/>
        </w:rPr>
        <w:t>claget</w:t>
      </w:r>
      <w:proofErr w:type="spellEnd"/>
      <w:r>
        <w:rPr>
          <w:rStyle w:val="Hervorhebung"/>
        </w:rPr>
        <w:t xml:space="preserve"> von </w:t>
      </w:r>
      <w:proofErr w:type="spellStart"/>
      <w:r>
        <w:rPr>
          <w:rStyle w:val="Hervorhebung"/>
        </w:rPr>
        <w:t>eeren</w:t>
      </w:r>
      <w:proofErr w:type="spellEnd"/>
      <w:r>
        <w:rPr>
          <w:rStyle w:val="Hervorhebung"/>
        </w:rPr>
        <w:t xml:space="preserve"> wegen </w:t>
      </w:r>
      <w:proofErr w:type="spellStart"/>
      <w:r>
        <w:rPr>
          <w:rStyle w:val="Hervorhebung"/>
        </w:rPr>
        <w:t>Uriam</w:t>
      </w:r>
      <w:proofErr w:type="spellEnd"/>
      <w:r>
        <w:rPr>
          <w:rStyle w:val="Hervorhebung"/>
        </w:rPr>
        <w:t xml:space="preserve"> </w:t>
      </w:r>
      <w:proofErr w:type="spellStart"/>
      <w:r>
        <w:rPr>
          <w:rStyle w:val="Hervorhebung"/>
        </w:rPr>
        <w:t>jren</w:t>
      </w:r>
      <w:proofErr w:type="spellEnd"/>
      <w:r>
        <w:rPr>
          <w:rStyle w:val="Hervorhebung"/>
        </w:rPr>
        <w:t xml:space="preserve"> man.</w:t>
      </w:r>
      <w:r>
        <w:t xml:space="preserve"> Da die Bathseba Urias </w:t>
      </w:r>
      <w:proofErr w:type="spellStart"/>
      <w:r>
        <w:t>weib</w:t>
      </w:r>
      <w:proofErr w:type="spellEnd"/>
      <w:r>
        <w:t xml:space="preserve"> </w:t>
      </w:r>
      <w:proofErr w:type="spellStart"/>
      <w:r>
        <w:t>hoert</w:t>
      </w:r>
      <w:proofErr w:type="spellEnd"/>
      <w:r>
        <w:t xml:space="preserve"> und </w:t>
      </w:r>
      <w:proofErr w:type="spellStart"/>
      <w:r>
        <w:t>vernam</w:t>
      </w:r>
      <w:proofErr w:type="spellEnd"/>
      <w:r>
        <w:t xml:space="preserve"> / das </w:t>
      </w:r>
      <w:proofErr w:type="spellStart"/>
      <w:r>
        <w:t>jr</w:t>
      </w:r>
      <w:proofErr w:type="spellEnd"/>
      <w:r>
        <w:t xml:space="preserve"> man erschlagen / und todt war / </w:t>
      </w:r>
      <w:proofErr w:type="spellStart"/>
      <w:r>
        <w:t>tregt</w:t>
      </w:r>
      <w:proofErr w:type="spellEnd"/>
      <w:r>
        <w:t xml:space="preserve"> sie </w:t>
      </w:r>
      <w:proofErr w:type="spellStart"/>
      <w:r>
        <w:t>layd</w:t>
      </w:r>
      <w:proofErr w:type="spellEnd"/>
      <w:r>
        <w:t xml:space="preserve"> / </w:t>
      </w:r>
      <w:proofErr w:type="spellStart"/>
      <w:r>
        <w:t>clagt</w:t>
      </w:r>
      <w:proofErr w:type="spellEnd"/>
      <w:r>
        <w:t xml:space="preserve"> / und </w:t>
      </w:r>
      <w:proofErr w:type="spellStart"/>
      <w:r>
        <w:t>trawret</w:t>
      </w:r>
      <w:proofErr w:type="spellEnd"/>
      <w:r>
        <w:t xml:space="preserve"> </w:t>
      </w:r>
      <w:proofErr w:type="spellStart"/>
      <w:r>
        <w:t>umb</w:t>
      </w:r>
      <w:proofErr w:type="spellEnd"/>
      <w:r>
        <w:t xml:space="preserve"> </w:t>
      </w:r>
      <w:proofErr w:type="spellStart"/>
      <w:r>
        <w:t>jn</w:t>
      </w:r>
      <w:proofErr w:type="spellEnd"/>
      <w:r>
        <w:t xml:space="preserve"> / wie man nach </w:t>
      </w:r>
      <w:proofErr w:type="spellStart"/>
      <w:r>
        <w:t>gewonhait</w:t>
      </w:r>
      <w:proofErr w:type="spellEnd"/>
      <w:r>
        <w:t xml:space="preserve"> pflegt / aber </w:t>
      </w:r>
      <w:proofErr w:type="spellStart"/>
      <w:r>
        <w:t>nit</w:t>
      </w:r>
      <w:proofErr w:type="spellEnd"/>
      <w:r>
        <w:t xml:space="preserve"> ernstlich / sonder </w:t>
      </w:r>
      <w:proofErr w:type="spellStart"/>
      <w:r>
        <w:t>auß</w:t>
      </w:r>
      <w:proofErr w:type="spellEnd"/>
      <w:r>
        <w:t xml:space="preserve"> </w:t>
      </w:r>
      <w:proofErr w:type="spellStart"/>
      <w:r>
        <w:t>lautter</w:t>
      </w:r>
      <w:proofErr w:type="spellEnd"/>
      <w:r>
        <w:t xml:space="preserve"> </w:t>
      </w:r>
      <w:proofErr w:type="spellStart"/>
      <w:r>
        <w:t>gleißnerei</w:t>
      </w:r>
      <w:proofErr w:type="spellEnd"/>
      <w:r>
        <w:t xml:space="preserve"> / Dann so weit </w:t>
      </w:r>
      <w:proofErr w:type="spellStart"/>
      <w:r>
        <w:t>faelet</w:t>
      </w:r>
      <w:proofErr w:type="spellEnd"/>
      <w:r>
        <w:t xml:space="preserve"> es / das sie </w:t>
      </w:r>
      <w:proofErr w:type="spellStart"/>
      <w:r>
        <w:t>solt</w:t>
      </w:r>
      <w:proofErr w:type="spellEnd"/>
      <w:r>
        <w:t xml:space="preserve"> itzt nach dem </w:t>
      </w:r>
      <w:proofErr w:type="spellStart"/>
      <w:r>
        <w:t>GEsatz</w:t>
      </w:r>
      <w:proofErr w:type="spellEnd"/>
      <w:r>
        <w:t xml:space="preserve"> </w:t>
      </w:r>
      <w:proofErr w:type="spellStart"/>
      <w:r>
        <w:t>verstainiget</w:t>
      </w:r>
      <w:proofErr w:type="spellEnd"/>
      <w:r>
        <w:t xml:space="preserve"> werden / das sie verhofft </w:t>
      </w:r>
      <w:proofErr w:type="spellStart"/>
      <w:r>
        <w:t>hir</w:t>
      </w:r>
      <w:proofErr w:type="spellEnd"/>
      <w:r>
        <w:t xml:space="preserve"> </w:t>
      </w:r>
      <w:proofErr w:type="spellStart"/>
      <w:r>
        <w:t>auß</w:t>
      </w:r>
      <w:proofErr w:type="spellEnd"/>
      <w:r>
        <w:t xml:space="preserve"> </w:t>
      </w:r>
      <w:proofErr w:type="spellStart"/>
      <w:r>
        <w:t>ain</w:t>
      </w:r>
      <w:proofErr w:type="spellEnd"/>
      <w:r>
        <w:t xml:space="preserve"> </w:t>
      </w:r>
      <w:proofErr w:type="spellStart"/>
      <w:r>
        <w:t>zukünfftige</w:t>
      </w:r>
      <w:proofErr w:type="spellEnd"/>
      <w:r>
        <w:t xml:space="preserve"> </w:t>
      </w:r>
      <w:proofErr w:type="spellStart"/>
      <w:r>
        <w:t>künigin</w:t>
      </w:r>
      <w:proofErr w:type="spellEnd"/>
      <w:r>
        <w:t xml:space="preserve"> zu werden / wie </w:t>
      </w:r>
      <w:proofErr w:type="spellStart"/>
      <w:r>
        <w:t>kan</w:t>
      </w:r>
      <w:proofErr w:type="spellEnd"/>
      <w:r>
        <w:t xml:space="preserve"> es </w:t>
      </w:r>
      <w:proofErr w:type="spellStart"/>
      <w:r>
        <w:t>jr</w:t>
      </w:r>
      <w:proofErr w:type="spellEnd"/>
      <w:r>
        <w:t xml:space="preserve"> dann </w:t>
      </w:r>
      <w:proofErr w:type="spellStart"/>
      <w:r>
        <w:t>seer</w:t>
      </w:r>
      <w:proofErr w:type="spellEnd"/>
      <w:r>
        <w:t xml:space="preserve"> </w:t>
      </w:r>
      <w:proofErr w:type="spellStart"/>
      <w:r>
        <w:t>layd</w:t>
      </w:r>
      <w:proofErr w:type="spellEnd"/>
      <w:r>
        <w:t xml:space="preserve"> gewest sein / wie dann noch </w:t>
      </w:r>
      <w:proofErr w:type="spellStart"/>
      <w:r>
        <w:t>offt</w:t>
      </w:r>
      <w:proofErr w:type="spellEnd"/>
      <w:r>
        <w:t xml:space="preserve"> </w:t>
      </w:r>
      <w:proofErr w:type="spellStart"/>
      <w:r>
        <w:t>baid</w:t>
      </w:r>
      <w:proofErr w:type="spellEnd"/>
      <w:r>
        <w:t xml:space="preserve"> mit </w:t>
      </w:r>
      <w:proofErr w:type="spellStart"/>
      <w:r>
        <w:t>weib</w:t>
      </w:r>
      <w:proofErr w:type="spellEnd"/>
      <w:r>
        <w:t xml:space="preserve"> und </w:t>
      </w:r>
      <w:proofErr w:type="spellStart"/>
      <w:r>
        <w:t>mannen</w:t>
      </w:r>
      <w:proofErr w:type="spellEnd"/>
      <w:r>
        <w:t xml:space="preserve"> </w:t>
      </w:r>
      <w:proofErr w:type="spellStart"/>
      <w:r>
        <w:t>geschihet</w:t>
      </w:r>
      <w:proofErr w:type="spellEnd"/>
      <w:r>
        <w:t xml:space="preserve"> / das das </w:t>
      </w:r>
      <w:proofErr w:type="spellStart"/>
      <w:r>
        <w:t>trawren</w:t>
      </w:r>
      <w:proofErr w:type="spellEnd"/>
      <w:r>
        <w:t xml:space="preserve"> </w:t>
      </w:r>
      <w:proofErr w:type="spellStart"/>
      <w:r>
        <w:t>nit</w:t>
      </w:r>
      <w:proofErr w:type="spellEnd"/>
      <w:r>
        <w:t xml:space="preserve"> </w:t>
      </w:r>
      <w:proofErr w:type="spellStart"/>
      <w:r>
        <w:t>lenger</w:t>
      </w:r>
      <w:proofErr w:type="spellEnd"/>
      <w:r>
        <w:t xml:space="preserve"> wert / dann biß der Tod erkaltet / und der </w:t>
      </w:r>
      <w:proofErr w:type="spellStart"/>
      <w:r>
        <w:t>don</w:t>
      </w:r>
      <w:proofErr w:type="spellEnd"/>
      <w:r>
        <w:t xml:space="preserve"> von </w:t>
      </w:r>
      <w:proofErr w:type="spellStart"/>
      <w:r>
        <w:t>glocken</w:t>
      </w:r>
      <w:proofErr w:type="spellEnd"/>
      <w:r>
        <w:t xml:space="preserve"> / so man damit zur </w:t>
      </w:r>
      <w:proofErr w:type="spellStart"/>
      <w:r>
        <w:t>begraebnuß</w:t>
      </w:r>
      <w:proofErr w:type="spellEnd"/>
      <w:r>
        <w:t xml:space="preserve"> </w:t>
      </w:r>
      <w:proofErr w:type="spellStart"/>
      <w:r>
        <w:t>laeuttet</w:t>
      </w:r>
      <w:proofErr w:type="spellEnd"/>
      <w:r>
        <w:t xml:space="preserve"> / </w:t>
      </w:r>
      <w:proofErr w:type="spellStart"/>
      <w:r>
        <w:t>gehoert</w:t>
      </w:r>
      <w:proofErr w:type="spellEnd"/>
      <w:r>
        <w:t xml:space="preserve"> </w:t>
      </w:r>
      <w:proofErr w:type="spellStart"/>
      <w:r>
        <w:t>wirt</w:t>
      </w:r>
      <w:proofErr w:type="spellEnd"/>
      <w:r>
        <w:t xml:space="preserve"> / dann die todten </w:t>
      </w:r>
      <w:proofErr w:type="spellStart"/>
      <w:r>
        <w:t>koenden</w:t>
      </w:r>
      <w:proofErr w:type="spellEnd"/>
      <w:r>
        <w:t xml:space="preserve"> </w:t>
      </w:r>
      <w:proofErr w:type="spellStart"/>
      <w:r>
        <w:t>nit</w:t>
      </w:r>
      <w:proofErr w:type="spellEnd"/>
      <w:r>
        <w:t xml:space="preserve"> </w:t>
      </w:r>
      <w:proofErr w:type="spellStart"/>
      <w:r>
        <w:t>helffenn</w:t>
      </w:r>
      <w:proofErr w:type="spellEnd"/>
      <w:r>
        <w:t xml:space="preserve"> / Zu den </w:t>
      </w:r>
      <w:proofErr w:type="spellStart"/>
      <w:r>
        <w:t>laebendigen</w:t>
      </w:r>
      <w:proofErr w:type="spellEnd"/>
      <w:r>
        <w:t xml:space="preserve"> muß man sich (wie man sagt) halten / Nach </w:t>
      </w:r>
      <w:proofErr w:type="spellStart"/>
      <w:r>
        <w:t>Küniglicher</w:t>
      </w:r>
      <w:proofErr w:type="spellEnd"/>
      <w:r>
        <w:t xml:space="preserve"> </w:t>
      </w:r>
      <w:proofErr w:type="spellStart"/>
      <w:r>
        <w:t>frechait</w:t>
      </w:r>
      <w:proofErr w:type="spellEnd"/>
      <w:r>
        <w:t xml:space="preserve"> / </w:t>
      </w:r>
      <w:proofErr w:type="spellStart"/>
      <w:r>
        <w:t>freihait</w:t>
      </w:r>
      <w:proofErr w:type="spellEnd"/>
      <w:r>
        <w:t xml:space="preserve"> </w:t>
      </w:r>
      <w:proofErr w:type="spellStart"/>
      <w:r>
        <w:t>wolt</w:t>
      </w:r>
      <w:proofErr w:type="spellEnd"/>
      <w:r>
        <w:t xml:space="preserve"> ich sagen / da sie </w:t>
      </w:r>
      <w:proofErr w:type="spellStart"/>
      <w:r>
        <w:t>außtrawret</w:t>
      </w:r>
      <w:proofErr w:type="spellEnd"/>
      <w:r>
        <w:t xml:space="preserve"> hat / </w:t>
      </w:r>
      <w:proofErr w:type="spellStart"/>
      <w:r>
        <w:t>laeßt</w:t>
      </w:r>
      <w:proofErr w:type="spellEnd"/>
      <w:r>
        <w:t xml:space="preserve"> sie David </w:t>
      </w:r>
      <w:proofErr w:type="spellStart"/>
      <w:r>
        <w:t>forderen</w:t>
      </w:r>
      <w:proofErr w:type="spellEnd"/>
      <w:r>
        <w:t xml:space="preserve"> / und </w:t>
      </w:r>
      <w:proofErr w:type="spellStart"/>
      <w:r>
        <w:t>nimpt</w:t>
      </w:r>
      <w:proofErr w:type="spellEnd"/>
      <w:r>
        <w:t xml:space="preserve"> sie </w:t>
      </w:r>
      <w:proofErr w:type="spellStart"/>
      <w:r>
        <w:t>haim</w:t>
      </w:r>
      <w:proofErr w:type="spellEnd"/>
      <w:r>
        <w:t xml:space="preserve"> zu hoff / und </w:t>
      </w:r>
      <w:proofErr w:type="spellStart"/>
      <w:r>
        <w:t>Eelicht</w:t>
      </w:r>
      <w:proofErr w:type="spellEnd"/>
      <w:r>
        <w:t xml:space="preserve"> / die er vorhin mit dem </w:t>
      </w:r>
      <w:proofErr w:type="spellStart"/>
      <w:r>
        <w:t>Eebruch</w:t>
      </w:r>
      <w:proofErr w:type="spellEnd"/>
      <w:r>
        <w:t xml:space="preserve"> </w:t>
      </w:r>
      <w:proofErr w:type="spellStart"/>
      <w:r>
        <w:t>geschaendet</w:t>
      </w:r>
      <w:proofErr w:type="spellEnd"/>
      <w:r>
        <w:t xml:space="preserve"> </w:t>
      </w:r>
      <w:proofErr w:type="spellStart"/>
      <w:r>
        <w:t>hatt</w:t>
      </w:r>
      <w:proofErr w:type="spellEnd"/>
      <w:r>
        <w:t xml:space="preserve"> / Gott aber </w:t>
      </w:r>
      <w:proofErr w:type="spellStart"/>
      <w:r>
        <w:t>laeßt</w:t>
      </w:r>
      <w:proofErr w:type="spellEnd"/>
      <w:r>
        <w:t xml:space="preserve"> sich </w:t>
      </w:r>
      <w:proofErr w:type="spellStart"/>
      <w:r>
        <w:t>nit</w:t>
      </w:r>
      <w:proofErr w:type="spellEnd"/>
      <w:r>
        <w:t xml:space="preserve"> </w:t>
      </w:r>
      <w:proofErr w:type="spellStart"/>
      <w:r>
        <w:t>fatzen</w:t>
      </w:r>
      <w:proofErr w:type="spellEnd"/>
      <w:r>
        <w:t xml:space="preserve"> / noch verspotten / </w:t>
      </w:r>
      <w:proofErr w:type="spellStart"/>
      <w:r>
        <w:t>desse</w:t>
      </w:r>
      <w:proofErr w:type="spellEnd"/>
      <w:r>
        <w:t xml:space="preserve"> </w:t>
      </w:r>
      <w:proofErr w:type="spellStart"/>
      <w:r>
        <w:t>zorn</w:t>
      </w:r>
      <w:proofErr w:type="spellEnd"/>
      <w:r>
        <w:t xml:space="preserve"> und straff </w:t>
      </w:r>
      <w:proofErr w:type="spellStart"/>
      <w:r>
        <w:t>nit</w:t>
      </w:r>
      <w:proofErr w:type="spellEnd"/>
      <w:r>
        <w:t xml:space="preserve"> </w:t>
      </w:r>
      <w:proofErr w:type="spellStart"/>
      <w:r>
        <w:t>außbleiben</w:t>
      </w:r>
      <w:proofErr w:type="spellEnd"/>
      <w:r>
        <w:t xml:space="preserve"> </w:t>
      </w:r>
      <w:proofErr w:type="spellStart"/>
      <w:r>
        <w:t>würt</w:t>
      </w:r>
      <w:proofErr w:type="spellEnd"/>
      <w:r>
        <w:t xml:space="preserve">. Dann der Gottlosen straff und </w:t>
      </w:r>
      <w:proofErr w:type="spellStart"/>
      <w:r>
        <w:t>rach</w:t>
      </w:r>
      <w:proofErr w:type="spellEnd"/>
      <w:r>
        <w:t xml:space="preserve"> / ist </w:t>
      </w:r>
      <w:proofErr w:type="spellStart"/>
      <w:r>
        <w:t>fewer</w:t>
      </w:r>
      <w:proofErr w:type="spellEnd"/>
      <w:r>
        <w:t xml:space="preserve"> und warm. Das </w:t>
      </w:r>
      <w:proofErr w:type="spellStart"/>
      <w:r>
        <w:t>unschüldig</w:t>
      </w:r>
      <w:proofErr w:type="spellEnd"/>
      <w:r>
        <w:t xml:space="preserve"> vergossen </w:t>
      </w:r>
      <w:proofErr w:type="spellStart"/>
      <w:r>
        <w:t>blut</w:t>
      </w:r>
      <w:proofErr w:type="spellEnd"/>
      <w:r>
        <w:t xml:space="preserve"> / </w:t>
      </w:r>
      <w:proofErr w:type="spellStart"/>
      <w:r>
        <w:t>hoert</w:t>
      </w:r>
      <w:proofErr w:type="spellEnd"/>
      <w:r>
        <w:t xml:space="preserve"> </w:t>
      </w:r>
      <w:proofErr w:type="spellStart"/>
      <w:r>
        <w:t>nit</w:t>
      </w:r>
      <w:proofErr w:type="spellEnd"/>
      <w:r>
        <w:t xml:space="preserve"> </w:t>
      </w:r>
      <w:proofErr w:type="spellStart"/>
      <w:r>
        <w:t>auff</w:t>
      </w:r>
      <w:proofErr w:type="spellEnd"/>
      <w:r>
        <w:t xml:space="preserve"> in </w:t>
      </w:r>
      <w:proofErr w:type="spellStart"/>
      <w:r>
        <w:t>himmel</w:t>
      </w:r>
      <w:proofErr w:type="spellEnd"/>
      <w:r>
        <w:t xml:space="preserve"> zu schreien. Und zu seiner zeit </w:t>
      </w:r>
      <w:proofErr w:type="spellStart"/>
      <w:r>
        <w:t>rueret</w:t>
      </w:r>
      <w:proofErr w:type="spellEnd"/>
      <w:r>
        <w:t xml:space="preserve"> und trifft den David </w:t>
      </w:r>
      <w:proofErr w:type="spellStart"/>
      <w:r>
        <w:t>nit</w:t>
      </w:r>
      <w:proofErr w:type="spellEnd"/>
      <w:r>
        <w:t xml:space="preserve"> </w:t>
      </w:r>
      <w:proofErr w:type="spellStart"/>
      <w:r>
        <w:t>allain</w:t>
      </w:r>
      <w:proofErr w:type="spellEnd"/>
      <w:r>
        <w:t xml:space="preserve"> </w:t>
      </w:r>
      <w:proofErr w:type="spellStart"/>
      <w:r>
        <w:t>bekuemmernuß</w:t>
      </w:r>
      <w:proofErr w:type="spellEnd"/>
      <w:r>
        <w:t xml:space="preserve"> des </w:t>
      </w:r>
      <w:proofErr w:type="spellStart"/>
      <w:r>
        <w:t>lasters</w:t>
      </w:r>
      <w:proofErr w:type="spellEnd"/>
      <w:r>
        <w:t xml:space="preserve"> / sonder auch die </w:t>
      </w:r>
      <w:proofErr w:type="spellStart"/>
      <w:r>
        <w:t>unglücksaeligkait</w:t>
      </w:r>
      <w:proofErr w:type="spellEnd"/>
      <w:r>
        <w:t xml:space="preserve"> der straffen / und </w:t>
      </w:r>
      <w:proofErr w:type="spellStart"/>
      <w:r>
        <w:t>staette</w:t>
      </w:r>
      <w:proofErr w:type="spellEnd"/>
      <w:r>
        <w:t xml:space="preserve"> </w:t>
      </w:r>
      <w:proofErr w:type="spellStart"/>
      <w:r>
        <w:t>aclag</w:t>
      </w:r>
      <w:proofErr w:type="spellEnd"/>
      <w:r>
        <w:t xml:space="preserve"> und </w:t>
      </w:r>
      <w:proofErr w:type="spellStart"/>
      <w:r>
        <w:t>nagung</w:t>
      </w:r>
      <w:proofErr w:type="spellEnd"/>
      <w:r>
        <w:t xml:space="preserve"> seines </w:t>
      </w:r>
      <w:proofErr w:type="spellStart"/>
      <w:r>
        <w:t>gewissens</w:t>
      </w:r>
      <w:proofErr w:type="spellEnd"/>
      <w:r>
        <w:t xml:space="preserve">. Das </w:t>
      </w:r>
      <w:proofErr w:type="spellStart"/>
      <w:r>
        <w:t>geschihet</w:t>
      </w:r>
      <w:proofErr w:type="spellEnd"/>
      <w:r>
        <w:t xml:space="preserve"> aber </w:t>
      </w:r>
      <w:proofErr w:type="spellStart"/>
      <w:r>
        <w:t>darumb</w:t>
      </w:r>
      <w:proofErr w:type="spellEnd"/>
      <w:r>
        <w:t xml:space="preserve"> / die weil der Herr ab dem </w:t>
      </w:r>
      <w:proofErr w:type="spellStart"/>
      <w:r>
        <w:t>handel</w:t>
      </w:r>
      <w:proofErr w:type="spellEnd"/>
      <w:r>
        <w:t xml:space="preserve"> / wie der Text saget / den David </w:t>
      </w:r>
      <w:proofErr w:type="spellStart"/>
      <w:r>
        <w:t>thaet</w:t>
      </w:r>
      <w:proofErr w:type="spellEnd"/>
      <w:r>
        <w:t xml:space="preserve"> / </w:t>
      </w:r>
      <w:proofErr w:type="spellStart"/>
      <w:r>
        <w:t>ain</w:t>
      </w:r>
      <w:proofErr w:type="spellEnd"/>
      <w:r>
        <w:t xml:space="preserve"> grossen mißfallen </w:t>
      </w:r>
      <w:proofErr w:type="spellStart"/>
      <w:r>
        <w:t>hatt</w:t>
      </w:r>
      <w:proofErr w:type="spellEnd"/>
      <w:r>
        <w:t xml:space="preserve"> / wie </w:t>
      </w:r>
      <w:proofErr w:type="spellStart"/>
      <w:r>
        <w:t>wol</w:t>
      </w:r>
      <w:proofErr w:type="spellEnd"/>
      <w:r>
        <w:t xml:space="preserve"> nun dem </w:t>
      </w:r>
      <w:proofErr w:type="spellStart"/>
      <w:r>
        <w:t>herren</w:t>
      </w:r>
      <w:proofErr w:type="spellEnd"/>
      <w:r>
        <w:t xml:space="preserve"> der </w:t>
      </w:r>
      <w:proofErr w:type="spellStart"/>
      <w:r>
        <w:t>handel</w:t>
      </w:r>
      <w:proofErr w:type="spellEnd"/>
      <w:r>
        <w:t xml:space="preserve"> </w:t>
      </w:r>
      <w:proofErr w:type="spellStart"/>
      <w:r>
        <w:t>seer</w:t>
      </w:r>
      <w:proofErr w:type="spellEnd"/>
      <w:r>
        <w:t xml:space="preserve"> übel </w:t>
      </w:r>
      <w:proofErr w:type="spellStart"/>
      <w:r>
        <w:t>gefaelt</w:t>
      </w:r>
      <w:proofErr w:type="spellEnd"/>
      <w:r>
        <w:t xml:space="preserve"> / begnadet er </w:t>
      </w:r>
      <w:proofErr w:type="spellStart"/>
      <w:r>
        <w:t>jn</w:t>
      </w:r>
      <w:proofErr w:type="spellEnd"/>
      <w:r>
        <w:t xml:space="preserve"> doch mit </w:t>
      </w:r>
      <w:proofErr w:type="spellStart"/>
      <w:r>
        <w:t>ainem</w:t>
      </w:r>
      <w:proofErr w:type="spellEnd"/>
      <w:r>
        <w:t xml:space="preserve"> </w:t>
      </w:r>
      <w:proofErr w:type="spellStart"/>
      <w:r>
        <w:t>iungen</w:t>
      </w:r>
      <w:proofErr w:type="spellEnd"/>
      <w:r>
        <w:t xml:space="preserve"> Sun / </w:t>
      </w:r>
      <w:proofErr w:type="spellStart"/>
      <w:r>
        <w:t>unnd</w:t>
      </w:r>
      <w:proofErr w:type="spellEnd"/>
      <w:r>
        <w:t xml:space="preserve"> </w:t>
      </w:r>
      <w:proofErr w:type="spellStart"/>
      <w:r>
        <w:t>verschupffet</w:t>
      </w:r>
      <w:proofErr w:type="spellEnd"/>
      <w:r>
        <w:t xml:space="preserve"> </w:t>
      </w:r>
      <w:proofErr w:type="spellStart"/>
      <w:r>
        <w:t>jn</w:t>
      </w:r>
      <w:proofErr w:type="spellEnd"/>
      <w:r>
        <w:t xml:space="preserve"> </w:t>
      </w:r>
      <w:proofErr w:type="spellStart"/>
      <w:r>
        <w:t>vonn</w:t>
      </w:r>
      <w:proofErr w:type="spellEnd"/>
      <w:r>
        <w:t xml:space="preserve"> seiner </w:t>
      </w:r>
      <w:proofErr w:type="spellStart"/>
      <w:r>
        <w:t>gnaden</w:t>
      </w:r>
      <w:proofErr w:type="spellEnd"/>
      <w:r>
        <w:t xml:space="preserve"> </w:t>
      </w:r>
      <w:proofErr w:type="spellStart"/>
      <w:r>
        <w:t>nit</w:t>
      </w:r>
      <w:proofErr w:type="spellEnd"/>
      <w:r>
        <w:t xml:space="preserve"> / sonder schicket zu </w:t>
      </w:r>
      <w:proofErr w:type="spellStart"/>
      <w:r>
        <w:t>jm</w:t>
      </w:r>
      <w:proofErr w:type="spellEnd"/>
      <w:r>
        <w:t xml:space="preserve"> </w:t>
      </w:r>
      <w:proofErr w:type="spellStart"/>
      <w:r>
        <w:t>ainen</w:t>
      </w:r>
      <w:proofErr w:type="spellEnd"/>
      <w:r>
        <w:t xml:space="preserve"> / der </w:t>
      </w:r>
      <w:proofErr w:type="spellStart"/>
      <w:r>
        <w:t>jn</w:t>
      </w:r>
      <w:proofErr w:type="spellEnd"/>
      <w:r>
        <w:t xml:space="preserve"> warnet / und seines </w:t>
      </w:r>
      <w:proofErr w:type="spellStart"/>
      <w:r>
        <w:t>lasters</w:t>
      </w:r>
      <w:proofErr w:type="spellEnd"/>
      <w:r>
        <w:t xml:space="preserve"> </w:t>
      </w:r>
      <w:proofErr w:type="spellStart"/>
      <w:r>
        <w:t>underrichtet</w:t>
      </w:r>
      <w:proofErr w:type="spellEnd"/>
      <w:r>
        <w:t xml:space="preserve"> / und verleihet </w:t>
      </w:r>
      <w:proofErr w:type="spellStart"/>
      <w:r>
        <w:t>jm</w:t>
      </w:r>
      <w:proofErr w:type="spellEnd"/>
      <w:r>
        <w:t xml:space="preserve"> </w:t>
      </w:r>
      <w:proofErr w:type="spellStart"/>
      <w:r>
        <w:t>gnad</w:t>
      </w:r>
      <w:proofErr w:type="spellEnd"/>
      <w:r>
        <w:t xml:space="preserve"> zur </w:t>
      </w:r>
      <w:proofErr w:type="spellStart"/>
      <w:r>
        <w:t>besserung</w:t>
      </w:r>
      <w:proofErr w:type="spellEnd"/>
      <w:r>
        <w:t xml:space="preserve">. Wie </w:t>
      </w:r>
      <w:proofErr w:type="spellStart"/>
      <w:r>
        <w:t>wol</w:t>
      </w:r>
      <w:proofErr w:type="spellEnd"/>
      <w:r>
        <w:t xml:space="preserve"> der </w:t>
      </w:r>
      <w:proofErr w:type="spellStart"/>
      <w:r>
        <w:t>handel</w:t>
      </w:r>
      <w:proofErr w:type="spellEnd"/>
      <w:r>
        <w:t xml:space="preserve"> allzeit </w:t>
      </w:r>
      <w:proofErr w:type="spellStart"/>
      <w:r>
        <w:t>Got</w:t>
      </w:r>
      <w:proofErr w:type="spellEnd"/>
      <w:r>
        <w:t xml:space="preserve"> übel gefallen </w:t>
      </w:r>
      <w:proofErr w:type="spellStart"/>
      <w:r>
        <w:t>haso</w:t>
      </w:r>
      <w:proofErr w:type="spellEnd"/>
      <w:r>
        <w:t xml:space="preserve"> </w:t>
      </w:r>
      <w:proofErr w:type="spellStart"/>
      <w:r>
        <w:t>haißt</w:t>
      </w:r>
      <w:proofErr w:type="spellEnd"/>
      <w:r>
        <w:t xml:space="preserve"> doch die </w:t>
      </w:r>
      <w:proofErr w:type="spellStart"/>
      <w:r>
        <w:t>Schrifft</w:t>
      </w:r>
      <w:proofErr w:type="spellEnd"/>
      <w:r>
        <w:t xml:space="preserve"> nach </w:t>
      </w:r>
      <w:proofErr w:type="spellStart"/>
      <w:r>
        <w:t>jrer</w:t>
      </w:r>
      <w:proofErr w:type="spellEnd"/>
      <w:r>
        <w:t xml:space="preserve"> </w:t>
      </w:r>
      <w:proofErr w:type="spellStart"/>
      <w:r>
        <w:t>art</w:t>
      </w:r>
      <w:proofErr w:type="spellEnd"/>
      <w:r>
        <w:t xml:space="preserve"> / den </w:t>
      </w:r>
      <w:proofErr w:type="spellStart"/>
      <w:r>
        <w:t>handel</w:t>
      </w:r>
      <w:proofErr w:type="spellEnd"/>
      <w:r>
        <w:t xml:space="preserve"> dem Herrn dazu mal übel gefallen / wann er sein </w:t>
      </w:r>
      <w:proofErr w:type="spellStart"/>
      <w:r>
        <w:t>zorn</w:t>
      </w:r>
      <w:proofErr w:type="spellEnd"/>
      <w:r>
        <w:t xml:space="preserve"> und die </w:t>
      </w:r>
      <w:proofErr w:type="spellStart"/>
      <w:r>
        <w:t>sünden</w:t>
      </w:r>
      <w:proofErr w:type="spellEnd"/>
      <w:r>
        <w:t xml:space="preserve"> will offenbar machen / das der </w:t>
      </w:r>
      <w:proofErr w:type="spellStart"/>
      <w:r>
        <w:t>mensch</w:t>
      </w:r>
      <w:proofErr w:type="spellEnd"/>
      <w:r>
        <w:t xml:space="preserve"> </w:t>
      </w:r>
      <w:proofErr w:type="spellStart"/>
      <w:r>
        <w:t>selb</w:t>
      </w:r>
      <w:proofErr w:type="spellEnd"/>
      <w:r>
        <w:t xml:space="preserve"> </w:t>
      </w:r>
      <w:proofErr w:type="spellStart"/>
      <w:r>
        <w:t>inn</w:t>
      </w:r>
      <w:proofErr w:type="spellEnd"/>
      <w:r>
        <w:t xml:space="preserve"> seinem gewissen </w:t>
      </w:r>
      <w:proofErr w:type="spellStart"/>
      <w:r>
        <w:t>fuel</w:t>
      </w:r>
      <w:proofErr w:type="spellEnd"/>
      <w:r>
        <w:t xml:space="preserve"> und empfind / das dem Herrn </w:t>
      </w:r>
      <w:proofErr w:type="spellStart"/>
      <w:r>
        <w:t>solchs</w:t>
      </w:r>
      <w:proofErr w:type="spellEnd"/>
      <w:r>
        <w:t xml:space="preserve"> </w:t>
      </w:r>
      <w:proofErr w:type="spellStart"/>
      <w:r>
        <w:t>mißfallet</w:t>
      </w:r>
      <w:proofErr w:type="spellEnd"/>
      <w:r>
        <w:t xml:space="preserve"> / wie er hie durch den Propheten Nathan thut / </w:t>
      </w:r>
      <w:proofErr w:type="spellStart"/>
      <w:r>
        <w:t>unnd</w:t>
      </w:r>
      <w:proofErr w:type="spellEnd"/>
      <w:r>
        <w:t xml:space="preserve"> </w:t>
      </w:r>
      <w:proofErr w:type="spellStart"/>
      <w:r>
        <w:t>sunst</w:t>
      </w:r>
      <w:proofErr w:type="spellEnd"/>
      <w:r>
        <w:t xml:space="preserve"> durch die Prediger / so er durch das </w:t>
      </w:r>
      <w:proofErr w:type="spellStart"/>
      <w:r>
        <w:t>Gesatz</w:t>
      </w:r>
      <w:proofErr w:type="spellEnd"/>
      <w:r>
        <w:t xml:space="preserve"> predigen </w:t>
      </w:r>
      <w:proofErr w:type="spellStart"/>
      <w:r>
        <w:t>laeßt</w:t>
      </w:r>
      <w:proofErr w:type="spellEnd"/>
      <w:r>
        <w:t xml:space="preserve"> die gewissen zu schrecken / und den </w:t>
      </w:r>
      <w:proofErr w:type="spellStart"/>
      <w:r>
        <w:t>Leütten</w:t>
      </w:r>
      <w:proofErr w:type="spellEnd"/>
      <w:r>
        <w:t xml:space="preserve"> </w:t>
      </w:r>
      <w:proofErr w:type="spellStart"/>
      <w:r>
        <w:t>jre</w:t>
      </w:r>
      <w:proofErr w:type="spellEnd"/>
      <w:r>
        <w:t xml:space="preserve"> </w:t>
      </w:r>
      <w:proofErr w:type="spellStart"/>
      <w:r>
        <w:t>sünde</w:t>
      </w:r>
      <w:proofErr w:type="spellEnd"/>
      <w:r>
        <w:t xml:space="preserve"> an </w:t>
      </w:r>
      <w:proofErr w:type="spellStart"/>
      <w:r>
        <w:t>zuzaigen</w:t>
      </w:r>
      <w:proofErr w:type="spellEnd"/>
      <w:r>
        <w:t xml:space="preserve">. </w:t>
      </w:r>
    </w:p>
    <w:p w14:paraId="18B943F9" w14:textId="77777777" w:rsidR="001B58A6" w:rsidRDefault="001B58A6" w:rsidP="001B58A6">
      <w:pPr>
        <w:pStyle w:val="StandardWeb"/>
      </w:pPr>
      <w:r>
        <w:rPr>
          <w:rStyle w:val="Hervorhebung"/>
        </w:rPr>
        <w:t xml:space="preserve">Lieb ist </w:t>
      </w:r>
      <w:proofErr w:type="spellStart"/>
      <w:r>
        <w:rPr>
          <w:rStyle w:val="Hervorhebung"/>
        </w:rPr>
        <w:t>blindt</w:t>
      </w:r>
      <w:proofErr w:type="spellEnd"/>
      <w:r>
        <w:rPr>
          <w:rStyle w:val="Hervorhebung"/>
        </w:rPr>
        <w:t xml:space="preserve"> </w:t>
      </w:r>
      <w:proofErr w:type="spellStart"/>
      <w:r>
        <w:rPr>
          <w:rStyle w:val="Hervorhebung"/>
        </w:rPr>
        <w:t>bedenckt</w:t>
      </w:r>
      <w:proofErr w:type="spellEnd"/>
      <w:r>
        <w:rPr>
          <w:rStyle w:val="Hervorhebung"/>
        </w:rPr>
        <w:t xml:space="preserve"> nichts.</w:t>
      </w:r>
      <w:r>
        <w:t xml:space="preserve"> David verblendet mit </w:t>
      </w:r>
      <w:proofErr w:type="spellStart"/>
      <w:r>
        <w:t>boeser</w:t>
      </w:r>
      <w:proofErr w:type="spellEnd"/>
      <w:r>
        <w:t xml:space="preserve"> liebe mochte die </w:t>
      </w:r>
      <w:proofErr w:type="spellStart"/>
      <w:r>
        <w:t>groesse</w:t>
      </w:r>
      <w:proofErr w:type="spellEnd"/>
      <w:r>
        <w:t xml:space="preserve"> des </w:t>
      </w:r>
      <w:proofErr w:type="spellStart"/>
      <w:r>
        <w:t>übels</w:t>
      </w:r>
      <w:proofErr w:type="spellEnd"/>
      <w:r>
        <w:t xml:space="preserve"> </w:t>
      </w:r>
      <w:proofErr w:type="spellStart"/>
      <w:r>
        <w:t>nit</w:t>
      </w:r>
      <w:proofErr w:type="spellEnd"/>
      <w:r>
        <w:t xml:space="preserve"> </w:t>
      </w:r>
      <w:proofErr w:type="spellStart"/>
      <w:r>
        <w:t>bedencken</w:t>
      </w:r>
      <w:proofErr w:type="spellEnd"/>
      <w:r>
        <w:t xml:space="preserve">. Dazu war das / allen </w:t>
      </w:r>
      <w:proofErr w:type="spellStart"/>
      <w:r>
        <w:t>menschen</w:t>
      </w:r>
      <w:proofErr w:type="spellEnd"/>
      <w:r>
        <w:t xml:space="preserve"> verborgen / </w:t>
      </w:r>
      <w:proofErr w:type="spellStart"/>
      <w:r>
        <w:t>Darumb</w:t>
      </w:r>
      <w:proofErr w:type="spellEnd"/>
      <w:r>
        <w:t xml:space="preserve"> </w:t>
      </w:r>
      <w:proofErr w:type="spellStart"/>
      <w:r>
        <w:t>würt</w:t>
      </w:r>
      <w:proofErr w:type="spellEnd"/>
      <w:r>
        <w:t xml:space="preserve"> der Prophet gesandt / welchem der Herr den </w:t>
      </w:r>
      <w:proofErr w:type="spellStart"/>
      <w:r>
        <w:t>gantzen</w:t>
      </w:r>
      <w:proofErr w:type="spellEnd"/>
      <w:r>
        <w:t xml:space="preserve"> </w:t>
      </w:r>
      <w:proofErr w:type="spellStart"/>
      <w:r>
        <w:t>handel</w:t>
      </w:r>
      <w:proofErr w:type="spellEnd"/>
      <w:r>
        <w:t xml:space="preserve"> entdecket / der aus </w:t>
      </w:r>
      <w:proofErr w:type="spellStart"/>
      <w:r>
        <w:t>gehaiß</w:t>
      </w:r>
      <w:proofErr w:type="spellEnd"/>
      <w:r>
        <w:t xml:space="preserve"> des Herrn / </w:t>
      </w:r>
      <w:proofErr w:type="spellStart"/>
      <w:r>
        <w:t>umb</w:t>
      </w:r>
      <w:proofErr w:type="spellEnd"/>
      <w:r>
        <w:t xml:space="preserve"> dieser </w:t>
      </w:r>
      <w:proofErr w:type="spellStart"/>
      <w:r>
        <w:t>ursach</w:t>
      </w:r>
      <w:proofErr w:type="spellEnd"/>
      <w:r>
        <w:t xml:space="preserve"> willen </w:t>
      </w:r>
      <w:proofErr w:type="spellStart"/>
      <w:r>
        <w:t>würt</w:t>
      </w:r>
      <w:proofErr w:type="spellEnd"/>
      <w:r>
        <w:t xml:space="preserve"> fürtragen / das sich der </w:t>
      </w:r>
      <w:proofErr w:type="spellStart"/>
      <w:r>
        <w:t>Künig</w:t>
      </w:r>
      <w:proofErr w:type="spellEnd"/>
      <w:r>
        <w:t xml:space="preserve"> bessere und </w:t>
      </w:r>
      <w:proofErr w:type="spellStart"/>
      <w:r>
        <w:t>widerkere</w:t>
      </w:r>
      <w:proofErr w:type="spellEnd"/>
      <w:r>
        <w:t xml:space="preserve"> / und </w:t>
      </w:r>
      <w:proofErr w:type="spellStart"/>
      <w:r>
        <w:t>auß</w:t>
      </w:r>
      <w:proofErr w:type="spellEnd"/>
      <w:r>
        <w:t xml:space="preserve"> </w:t>
      </w:r>
      <w:proofErr w:type="spellStart"/>
      <w:r>
        <w:t>eiffer</w:t>
      </w:r>
      <w:proofErr w:type="spellEnd"/>
      <w:r>
        <w:t xml:space="preserve"> der </w:t>
      </w:r>
      <w:proofErr w:type="spellStart"/>
      <w:r>
        <w:t>gerechtigkait</w:t>
      </w:r>
      <w:proofErr w:type="spellEnd"/>
      <w:r>
        <w:t xml:space="preserve"> bewegt werde / über die </w:t>
      </w:r>
      <w:proofErr w:type="spellStart"/>
      <w:r>
        <w:t>onbillichait</w:t>
      </w:r>
      <w:proofErr w:type="spellEnd"/>
      <w:r>
        <w:t xml:space="preserve"> </w:t>
      </w:r>
      <w:proofErr w:type="spellStart"/>
      <w:r>
        <w:t>diser</w:t>
      </w:r>
      <w:proofErr w:type="spellEnd"/>
      <w:r>
        <w:t xml:space="preserve"> </w:t>
      </w:r>
      <w:proofErr w:type="spellStart"/>
      <w:r>
        <w:t>missethat</w:t>
      </w:r>
      <w:proofErr w:type="spellEnd"/>
      <w:r>
        <w:t xml:space="preserve"> / </w:t>
      </w:r>
      <w:proofErr w:type="spellStart"/>
      <w:r>
        <w:t>ain</w:t>
      </w:r>
      <w:proofErr w:type="spellEnd"/>
      <w:r>
        <w:t xml:space="preserve"> </w:t>
      </w:r>
      <w:proofErr w:type="spellStart"/>
      <w:r>
        <w:t>Sententz</w:t>
      </w:r>
      <w:proofErr w:type="spellEnd"/>
      <w:r>
        <w:t xml:space="preserve"> und </w:t>
      </w:r>
      <w:proofErr w:type="spellStart"/>
      <w:r>
        <w:t>rechtspruch</w:t>
      </w:r>
      <w:proofErr w:type="spellEnd"/>
      <w:r>
        <w:t xml:space="preserve"> wider sich </w:t>
      </w:r>
      <w:proofErr w:type="spellStart"/>
      <w:r>
        <w:t>selb</w:t>
      </w:r>
      <w:proofErr w:type="spellEnd"/>
      <w:r>
        <w:t xml:space="preserve"> </w:t>
      </w:r>
      <w:proofErr w:type="spellStart"/>
      <w:r>
        <w:t>zufaellen</w:t>
      </w:r>
      <w:proofErr w:type="spellEnd"/>
      <w:r>
        <w:t xml:space="preserve"> / und das er </w:t>
      </w:r>
      <w:proofErr w:type="spellStart"/>
      <w:r>
        <w:t>vermaerckte</w:t>
      </w:r>
      <w:proofErr w:type="spellEnd"/>
      <w:r>
        <w:t xml:space="preserve"> sich gefangen sein / </w:t>
      </w:r>
      <w:proofErr w:type="spellStart"/>
      <w:r>
        <w:t>baide</w:t>
      </w:r>
      <w:proofErr w:type="spellEnd"/>
      <w:r>
        <w:t xml:space="preserve"> </w:t>
      </w:r>
      <w:proofErr w:type="spellStart"/>
      <w:r>
        <w:t>auß</w:t>
      </w:r>
      <w:proofErr w:type="spellEnd"/>
      <w:r>
        <w:t xml:space="preserve"> dem </w:t>
      </w:r>
      <w:proofErr w:type="spellStart"/>
      <w:r>
        <w:t>urtail</w:t>
      </w:r>
      <w:proofErr w:type="spellEnd"/>
      <w:r>
        <w:t xml:space="preserve"> Gottes / und aus dem </w:t>
      </w:r>
      <w:proofErr w:type="spellStart"/>
      <w:r>
        <w:t>spruch</w:t>
      </w:r>
      <w:proofErr w:type="spellEnd"/>
      <w:r>
        <w:t xml:space="preserve"> oder </w:t>
      </w:r>
      <w:proofErr w:type="spellStart"/>
      <w:r>
        <w:t>beschluß</w:t>
      </w:r>
      <w:proofErr w:type="spellEnd"/>
      <w:r>
        <w:t xml:space="preserve"> seines </w:t>
      </w:r>
      <w:proofErr w:type="spellStart"/>
      <w:r>
        <w:t>aignen</w:t>
      </w:r>
      <w:proofErr w:type="spellEnd"/>
      <w:r>
        <w:t xml:space="preserve"> </w:t>
      </w:r>
      <w:proofErr w:type="spellStart"/>
      <w:r>
        <w:t>munds</w:t>
      </w:r>
      <w:proofErr w:type="spellEnd"/>
      <w:r>
        <w:t xml:space="preserve"> 7 </w:t>
      </w:r>
      <w:proofErr w:type="spellStart"/>
      <w:r>
        <w:t>bekuemmere</w:t>
      </w:r>
      <w:proofErr w:type="spellEnd"/>
      <w:r>
        <w:t xml:space="preserve"> / und durch sein </w:t>
      </w:r>
      <w:proofErr w:type="spellStart"/>
      <w:r>
        <w:t>hertz</w:t>
      </w:r>
      <w:proofErr w:type="spellEnd"/>
      <w:r>
        <w:t xml:space="preserve"> </w:t>
      </w:r>
      <w:proofErr w:type="spellStart"/>
      <w:r>
        <w:t>gange</w:t>
      </w:r>
      <w:proofErr w:type="spellEnd"/>
      <w:r>
        <w:t xml:space="preserve"> / und </w:t>
      </w:r>
      <w:proofErr w:type="spellStart"/>
      <w:r>
        <w:t>demuettiglich</w:t>
      </w:r>
      <w:proofErr w:type="spellEnd"/>
      <w:r>
        <w:t xml:space="preserve"> </w:t>
      </w:r>
      <w:proofErr w:type="spellStart"/>
      <w:r>
        <w:t>voriaehe</w:t>
      </w:r>
      <w:proofErr w:type="spellEnd"/>
      <w:r>
        <w:t xml:space="preserve"> / das </w:t>
      </w:r>
      <w:proofErr w:type="spellStart"/>
      <w:r>
        <w:t>erkent</w:t>
      </w:r>
      <w:proofErr w:type="spellEnd"/>
      <w:r>
        <w:t xml:space="preserve"> übel und </w:t>
      </w:r>
      <w:proofErr w:type="spellStart"/>
      <w:r>
        <w:t>sünde</w:t>
      </w:r>
      <w:proofErr w:type="spellEnd"/>
      <w:r>
        <w:t xml:space="preserve">. Der Herr aber holet </w:t>
      </w:r>
      <w:proofErr w:type="spellStart"/>
      <w:r>
        <w:t>unnd</w:t>
      </w:r>
      <w:proofErr w:type="spellEnd"/>
      <w:r>
        <w:t xml:space="preserve"> bringt wider die </w:t>
      </w:r>
      <w:proofErr w:type="spellStart"/>
      <w:r>
        <w:t>erwoelten</w:t>
      </w:r>
      <w:proofErr w:type="spellEnd"/>
      <w:r>
        <w:t xml:space="preserve"> / </w:t>
      </w:r>
      <w:proofErr w:type="spellStart"/>
      <w:r>
        <w:t>unnd</w:t>
      </w:r>
      <w:proofErr w:type="spellEnd"/>
      <w:r>
        <w:t xml:space="preserve"> mit </w:t>
      </w:r>
      <w:proofErr w:type="spellStart"/>
      <w:r>
        <w:t>furkommender</w:t>
      </w:r>
      <w:proofErr w:type="spellEnd"/>
      <w:r>
        <w:t xml:space="preserve"> </w:t>
      </w:r>
      <w:proofErr w:type="spellStart"/>
      <w:r>
        <w:t>gnad</w:t>
      </w:r>
      <w:proofErr w:type="spellEnd"/>
      <w:r>
        <w:t xml:space="preserve"> / so er </w:t>
      </w:r>
      <w:proofErr w:type="spellStart"/>
      <w:r>
        <w:t>gnaedig</w:t>
      </w:r>
      <w:proofErr w:type="spellEnd"/>
      <w:r>
        <w:t xml:space="preserve"> sein </w:t>
      </w:r>
      <w:proofErr w:type="spellStart"/>
      <w:r>
        <w:t>wil</w:t>
      </w:r>
      <w:proofErr w:type="spellEnd"/>
      <w:r>
        <w:t xml:space="preserve"> / treibt er </w:t>
      </w:r>
      <w:proofErr w:type="spellStart"/>
      <w:r>
        <w:t>fur</w:t>
      </w:r>
      <w:proofErr w:type="spellEnd"/>
      <w:r>
        <w:t xml:space="preserve"> die </w:t>
      </w:r>
      <w:proofErr w:type="spellStart"/>
      <w:r>
        <w:t>sünd</w:t>
      </w:r>
      <w:proofErr w:type="spellEnd"/>
      <w:r>
        <w:t xml:space="preserve"> und </w:t>
      </w:r>
      <w:proofErr w:type="spellStart"/>
      <w:r>
        <w:t>schuldt</w:t>
      </w:r>
      <w:proofErr w:type="spellEnd"/>
      <w:r>
        <w:t xml:space="preserve"> / zu </w:t>
      </w:r>
      <w:proofErr w:type="spellStart"/>
      <w:r>
        <w:t>warer</w:t>
      </w:r>
      <w:proofErr w:type="spellEnd"/>
      <w:r>
        <w:t xml:space="preserve"> </w:t>
      </w:r>
      <w:proofErr w:type="spellStart"/>
      <w:r>
        <w:t>hertzlicher</w:t>
      </w:r>
      <w:proofErr w:type="spellEnd"/>
      <w:r>
        <w:t xml:space="preserve"> </w:t>
      </w:r>
      <w:proofErr w:type="spellStart"/>
      <w:r>
        <w:t>rew</w:t>
      </w:r>
      <w:proofErr w:type="spellEnd"/>
      <w:r>
        <w:t xml:space="preserve">. Und </w:t>
      </w:r>
      <w:proofErr w:type="spellStart"/>
      <w:r>
        <w:t>darumb</w:t>
      </w:r>
      <w:proofErr w:type="spellEnd"/>
      <w:r>
        <w:t xml:space="preserve"> sendet er auch hie den Propheten Nathan zu David / Wie dann </w:t>
      </w:r>
      <w:proofErr w:type="spellStart"/>
      <w:r>
        <w:t>weitter</w:t>
      </w:r>
      <w:proofErr w:type="spellEnd"/>
      <w:r>
        <w:t xml:space="preserve"> das. </w:t>
      </w:r>
      <w:proofErr w:type="spellStart"/>
      <w:r>
        <w:t>xij</w:t>
      </w:r>
      <w:proofErr w:type="spellEnd"/>
      <w:r>
        <w:t xml:space="preserve">. Capitel folget und </w:t>
      </w:r>
      <w:proofErr w:type="spellStart"/>
      <w:r>
        <w:t>lauttet</w:t>
      </w:r>
      <w:proofErr w:type="spellEnd"/>
      <w:r>
        <w:t xml:space="preserve">. </w:t>
      </w:r>
    </w:p>
    <w:p w14:paraId="16715E3C" w14:textId="77777777" w:rsidR="001B58A6" w:rsidRDefault="001B58A6" w:rsidP="001B58A6">
      <w:pPr>
        <w:pStyle w:val="StandardWeb"/>
      </w:pPr>
      <w:r>
        <w:rPr>
          <w:rStyle w:val="Fett"/>
          <w:rFonts w:eastAsiaTheme="majorEastAsia"/>
        </w:rPr>
        <w:t xml:space="preserve">Und der Herr </w:t>
      </w:r>
      <w:proofErr w:type="spellStart"/>
      <w:r>
        <w:rPr>
          <w:rStyle w:val="Fett"/>
          <w:rFonts w:eastAsiaTheme="majorEastAsia"/>
        </w:rPr>
        <w:t>sandt</w:t>
      </w:r>
      <w:proofErr w:type="spellEnd"/>
      <w:r>
        <w:rPr>
          <w:rStyle w:val="Fett"/>
          <w:rFonts w:eastAsiaTheme="majorEastAsia"/>
        </w:rPr>
        <w:t xml:space="preserve"> David zu Nathan / da er zu </w:t>
      </w:r>
      <w:proofErr w:type="spellStart"/>
      <w:r>
        <w:rPr>
          <w:rStyle w:val="Fett"/>
          <w:rFonts w:eastAsiaTheme="majorEastAsia"/>
        </w:rPr>
        <w:t>jm</w:t>
      </w:r>
      <w:proofErr w:type="spellEnd"/>
      <w:r>
        <w:rPr>
          <w:rStyle w:val="Fett"/>
          <w:rFonts w:eastAsiaTheme="majorEastAsia"/>
        </w:rPr>
        <w:t xml:space="preserve"> kam / sprach er zu </w:t>
      </w:r>
      <w:proofErr w:type="spellStart"/>
      <w:r>
        <w:rPr>
          <w:rStyle w:val="Fett"/>
          <w:rFonts w:eastAsiaTheme="majorEastAsia"/>
        </w:rPr>
        <w:t>jm</w:t>
      </w:r>
      <w:proofErr w:type="spellEnd"/>
      <w:r>
        <w:rPr>
          <w:rStyle w:val="Fett"/>
          <w:rFonts w:eastAsiaTheme="majorEastAsia"/>
        </w:rPr>
        <w:t xml:space="preserve"> / Es waren zween </w:t>
      </w:r>
      <w:proofErr w:type="spellStart"/>
      <w:r>
        <w:rPr>
          <w:rStyle w:val="Fett"/>
          <w:rFonts w:eastAsiaTheme="majorEastAsia"/>
        </w:rPr>
        <w:t>Maenner</w:t>
      </w:r>
      <w:proofErr w:type="spellEnd"/>
      <w:r>
        <w:rPr>
          <w:rStyle w:val="Fett"/>
          <w:rFonts w:eastAsiaTheme="majorEastAsia"/>
        </w:rPr>
        <w:t xml:space="preserve"> </w:t>
      </w:r>
      <w:proofErr w:type="spellStart"/>
      <w:r>
        <w:rPr>
          <w:rStyle w:val="Fett"/>
          <w:rFonts w:eastAsiaTheme="majorEastAsia"/>
        </w:rPr>
        <w:t>inn</w:t>
      </w:r>
      <w:proofErr w:type="spellEnd"/>
      <w:r>
        <w:rPr>
          <w:rStyle w:val="Fett"/>
          <w:rFonts w:eastAsiaTheme="majorEastAsia"/>
        </w:rPr>
        <w:t xml:space="preserve"> </w:t>
      </w:r>
      <w:proofErr w:type="spellStart"/>
      <w:r>
        <w:rPr>
          <w:rStyle w:val="Fett"/>
          <w:rFonts w:eastAsiaTheme="majorEastAsia"/>
        </w:rPr>
        <w:t>ainer</w:t>
      </w:r>
      <w:proofErr w:type="spellEnd"/>
      <w:r>
        <w:rPr>
          <w:rStyle w:val="Fett"/>
          <w:rFonts w:eastAsiaTheme="majorEastAsia"/>
        </w:rPr>
        <w:t xml:space="preserve"> Statt / </w:t>
      </w:r>
      <w:proofErr w:type="spellStart"/>
      <w:r>
        <w:rPr>
          <w:rStyle w:val="Fett"/>
          <w:rFonts w:eastAsiaTheme="majorEastAsia"/>
        </w:rPr>
        <w:t>ainer</w:t>
      </w:r>
      <w:proofErr w:type="spellEnd"/>
      <w:r>
        <w:rPr>
          <w:rStyle w:val="Fett"/>
          <w:rFonts w:eastAsiaTheme="majorEastAsia"/>
        </w:rPr>
        <w:t xml:space="preserve"> reich / der ander arm / Der reich </w:t>
      </w:r>
      <w:proofErr w:type="spellStart"/>
      <w:r>
        <w:rPr>
          <w:rStyle w:val="Fett"/>
          <w:rFonts w:eastAsiaTheme="majorEastAsia"/>
        </w:rPr>
        <w:t>hatt</w:t>
      </w:r>
      <w:proofErr w:type="spellEnd"/>
      <w:r>
        <w:rPr>
          <w:rStyle w:val="Fett"/>
          <w:rFonts w:eastAsiaTheme="majorEastAsia"/>
        </w:rPr>
        <w:t xml:space="preserve"> </w:t>
      </w:r>
      <w:proofErr w:type="spellStart"/>
      <w:r>
        <w:rPr>
          <w:rStyle w:val="Fett"/>
          <w:rFonts w:eastAsiaTheme="majorEastAsia"/>
        </w:rPr>
        <w:t>seer</w:t>
      </w:r>
      <w:proofErr w:type="spellEnd"/>
      <w:r>
        <w:rPr>
          <w:rStyle w:val="Fett"/>
          <w:rFonts w:eastAsiaTheme="majorEastAsia"/>
        </w:rPr>
        <w:t xml:space="preserve"> </w:t>
      </w:r>
      <w:proofErr w:type="spellStart"/>
      <w:r>
        <w:rPr>
          <w:rStyle w:val="Fett"/>
          <w:rFonts w:eastAsiaTheme="majorEastAsia"/>
        </w:rPr>
        <w:t>vil</w:t>
      </w:r>
      <w:proofErr w:type="spellEnd"/>
      <w:r>
        <w:rPr>
          <w:rStyle w:val="Fett"/>
          <w:rFonts w:eastAsiaTheme="majorEastAsia"/>
        </w:rPr>
        <w:t xml:space="preserve"> Schaf und Kinder / aber der arm hatte nichts dann </w:t>
      </w:r>
      <w:proofErr w:type="spellStart"/>
      <w:r>
        <w:rPr>
          <w:rStyle w:val="Fett"/>
          <w:rFonts w:eastAsiaTheme="majorEastAsia"/>
        </w:rPr>
        <w:t>ain</w:t>
      </w:r>
      <w:proofErr w:type="spellEnd"/>
      <w:r>
        <w:rPr>
          <w:rStyle w:val="Fett"/>
          <w:rFonts w:eastAsiaTheme="majorEastAsia"/>
        </w:rPr>
        <w:t xml:space="preserve"> </w:t>
      </w:r>
      <w:proofErr w:type="spellStart"/>
      <w:r>
        <w:rPr>
          <w:rStyle w:val="Fett"/>
          <w:rFonts w:eastAsiaTheme="majorEastAsia"/>
        </w:rPr>
        <w:t>ainigs</w:t>
      </w:r>
      <w:proofErr w:type="spellEnd"/>
      <w:r>
        <w:rPr>
          <w:rStyle w:val="Fett"/>
          <w:rFonts w:eastAsiaTheme="majorEastAsia"/>
        </w:rPr>
        <w:t xml:space="preserve"> </w:t>
      </w:r>
      <w:proofErr w:type="spellStart"/>
      <w:r>
        <w:rPr>
          <w:rStyle w:val="Fett"/>
          <w:rFonts w:eastAsiaTheme="majorEastAsia"/>
        </w:rPr>
        <w:t>klains</w:t>
      </w:r>
      <w:proofErr w:type="spellEnd"/>
      <w:r>
        <w:rPr>
          <w:rStyle w:val="Fett"/>
          <w:rFonts w:eastAsiaTheme="majorEastAsia"/>
        </w:rPr>
        <w:t xml:space="preserve"> </w:t>
      </w:r>
      <w:proofErr w:type="spellStart"/>
      <w:r>
        <w:rPr>
          <w:rStyle w:val="Fett"/>
          <w:rFonts w:eastAsiaTheme="majorEastAsia"/>
        </w:rPr>
        <w:t>Schaeflin</w:t>
      </w:r>
      <w:proofErr w:type="spellEnd"/>
      <w:r>
        <w:rPr>
          <w:rStyle w:val="Fett"/>
          <w:rFonts w:eastAsiaTheme="majorEastAsia"/>
        </w:rPr>
        <w:t xml:space="preserve"> / das er </w:t>
      </w:r>
      <w:proofErr w:type="spellStart"/>
      <w:r>
        <w:rPr>
          <w:rStyle w:val="Fett"/>
          <w:rFonts w:eastAsiaTheme="majorEastAsia"/>
        </w:rPr>
        <w:t>kaufft</w:t>
      </w:r>
      <w:proofErr w:type="spellEnd"/>
      <w:r>
        <w:rPr>
          <w:rStyle w:val="Fett"/>
          <w:rFonts w:eastAsiaTheme="majorEastAsia"/>
        </w:rPr>
        <w:t xml:space="preserve"> </w:t>
      </w:r>
      <w:proofErr w:type="spellStart"/>
      <w:r>
        <w:rPr>
          <w:rStyle w:val="Fett"/>
          <w:rFonts w:eastAsiaTheme="majorEastAsia"/>
        </w:rPr>
        <w:t>hatt</w:t>
      </w:r>
      <w:proofErr w:type="spellEnd"/>
      <w:r>
        <w:rPr>
          <w:rStyle w:val="Fett"/>
          <w:rFonts w:eastAsiaTheme="majorEastAsia"/>
        </w:rPr>
        <w:t xml:space="preserve"> / und </w:t>
      </w:r>
      <w:proofErr w:type="spellStart"/>
      <w:r>
        <w:rPr>
          <w:rStyle w:val="Fett"/>
          <w:rFonts w:eastAsiaTheme="majorEastAsia"/>
        </w:rPr>
        <w:t>erneert</w:t>
      </w:r>
      <w:proofErr w:type="spellEnd"/>
      <w:r>
        <w:rPr>
          <w:rStyle w:val="Fett"/>
          <w:rFonts w:eastAsiaTheme="majorEastAsia"/>
        </w:rPr>
        <w:t xml:space="preserve"> es / das es groß ward bei </w:t>
      </w:r>
      <w:proofErr w:type="spellStart"/>
      <w:r>
        <w:rPr>
          <w:rStyle w:val="Fett"/>
          <w:rFonts w:eastAsiaTheme="majorEastAsia"/>
        </w:rPr>
        <w:t>jm</w:t>
      </w:r>
      <w:proofErr w:type="spellEnd"/>
      <w:r>
        <w:rPr>
          <w:rStyle w:val="Fett"/>
          <w:rFonts w:eastAsiaTheme="majorEastAsia"/>
        </w:rPr>
        <w:t xml:space="preserve"> / und bei seinen Kindern zu gleich / Es aß von seinen bissen / und </w:t>
      </w:r>
      <w:proofErr w:type="spellStart"/>
      <w:r>
        <w:rPr>
          <w:rStyle w:val="Fett"/>
          <w:rFonts w:eastAsiaTheme="majorEastAsia"/>
        </w:rPr>
        <w:t>tranck</w:t>
      </w:r>
      <w:proofErr w:type="spellEnd"/>
      <w:r>
        <w:rPr>
          <w:rStyle w:val="Fett"/>
          <w:rFonts w:eastAsiaTheme="majorEastAsia"/>
        </w:rPr>
        <w:t xml:space="preserve"> von seinem </w:t>
      </w:r>
      <w:proofErr w:type="spellStart"/>
      <w:r>
        <w:rPr>
          <w:rStyle w:val="Fett"/>
          <w:rFonts w:eastAsiaTheme="majorEastAsia"/>
        </w:rPr>
        <w:t>baecher</w:t>
      </w:r>
      <w:proofErr w:type="spellEnd"/>
      <w:r>
        <w:rPr>
          <w:rStyle w:val="Fett"/>
          <w:rFonts w:eastAsiaTheme="majorEastAsia"/>
        </w:rPr>
        <w:t xml:space="preserve"> / und schlief in seiner schoß / und er hielts wie </w:t>
      </w:r>
      <w:proofErr w:type="spellStart"/>
      <w:r>
        <w:rPr>
          <w:rStyle w:val="Fett"/>
          <w:rFonts w:eastAsiaTheme="majorEastAsia"/>
        </w:rPr>
        <w:t>ain</w:t>
      </w:r>
      <w:proofErr w:type="spellEnd"/>
      <w:r>
        <w:rPr>
          <w:rStyle w:val="Fett"/>
          <w:rFonts w:eastAsiaTheme="majorEastAsia"/>
        </w:rPr>
        <w:t xml:space="preserve"> </w:t>
      </w:r>
      <w:proofErr w:type="spellStart"/>
      <w:r>
        <w:rPr>
          <w:rStyle w:val="Fett"/>
          <w:rFonts w:eastAsiaTheme="majorEastAsia"/>
        </w:rPr>
        <w:t>tochter</w:t>
      </w:r>
      <w:proofErr w:type="spellEnd"/>
      <w:r>
        <w:rPr>
          <w:rStyle w:val="Fett"/>
          <w:rFonts w:eastAsiaTheme="majorEastAsia"/>
        </w:rPr>
        <w:t>.</w:t>
      </w:r>
      <w:r>
        <w:t xml:space="preserve"> </w:t>
      </w:r>
    </w:p>
    <w:p w14:paraId="1638CECF" w14:textId="77777777" w:rsidR="001B58A6" w:rsidRDefault="001B58A6" w:rsidP="001B58A6">
      <w:pPr>
        <w:pStyle w:val="StandardWeb"/>
      </w:pPr>
      <w:r>
        <w:rPr>
          <w:rStyle w:val="Hervorhebung"/>
        </w:rPr>
        <w:t>Nathan zu David gesandt.</w:t>
      </w:r>
      <w:r>
        <w:t xml:space="preserve"> </w:t>
      </w:r>
      <w:proofErr w:type="spellStart"/>
      <w:r>
        <w:t>Schwaer</w:t>
      </w:r>
      <w:proofErr w:type="spellEnd"/>
      <w:r>
        <w:t xml:space="preserve"> ists / so das gewissen von seiner </w:t>
      </w:r>
      <w:proofErr w:type="spellStart"/>
      <w:r>
        <w:t>aignen</w:t>
      </w:r>
      <w:proofErr w:type="spellEnd"/>
      <w:r>
        <w:t xml:space="preserve"> </w:t>
      </w:r>
      <w:proofErr w:type="spellStart"/>
      <w:r>
        <w:t>boßhait</w:t>
      </w:r>
      <w:proofErr w:type="spellEnd"/>
      <w:r>
        <w:t xml:space="preserve"> </w:t>
      </w:r>
      <w:proofErr w:type="spellStart"/>
      <w:r>
        <w:t>zeügnuß</w:t>
      </w:r>
      <w:proofErr w:type="spellEnd"/>
      <w:r>
        <w:t xml:space="preserve"> gibt / </w:t>
      </w:r>
      <w:proofErr w:type="spellStart"/>
      <w:r>
        <w:t>unnd</w:t>
      </w:r>
      <w:proofErr w:type="spellEnd"/>
      <w:r>
        <w:t xml:space="preserve"> </w:t>
      </w:r>
      <w:proofErr w:type="spellStart"/>
      <w:r>
        <w:t>verdampt</w:t>
      </w:r>
      <w:proofErr w:type="spellEnd"/>
      <w:r>
        <w:t xml:space="preserve"> </w:t>
      </w:r>
      <w:proofErr w:type="spellStart"/>
      <w:r>
        <w:t>würt</w:t>
      </w:r>
      <w:proofErr w:type="spellEnd"/>
      <w:r>
        <w:t xml:space="preserve"> / </w:t>
      </w:r>
      <w:proofErr w:type="spellStart"/>
      <w:r>
        <w:t>Sap</w:t>
      </w:r>
      <w:proofErr w:type="spellEnd"/>
      <w:r>
        <w:t xml:space="preserve">. 17. Der </w:t>
      </w:r>
      <w:proofErr w:type="spellStart"/>
      <w:r>
        <w:t>Prohpet</w:t>
      </w:r>
      <w:proofErr w:type="spellEnd"/>
      <w:r>
        <w:t xml:space="preserve"> straffet den </w:t>
      </w:r>
      <w:proofErr w:type="spellStart"/>
      <w:r>
        <w:t>künig</w:t>
      </w:r>
      <w:proofErr w:type="spellEnd"/>
      <w:r>
        <w:t xml:space="preserve"> / durch </w:t>
      </w:r>
      <w:proofErr w:type="spellStart"/>
      <w:r>
        <w:t>ain</w:t>
      </w:r>
      <w:proofErr w:type="spellEnd"/>
      <w:r>
        <w:t xml:space="preserve"> </w:t>
      </w:r>
      <w:proofErr w:type="spellStart"/>
      <w:r>
        <w:t>gleichnuß</w:t>
      </w:r>
      <w:proofErr w:type="spellEnd"/>
      <w:r>
        <w:t xml:space="preserve"> / die er </w:t>
      </w:r>
      <w:proofErr w:type="spellStart"/>
      <w:r>
        <w:t>jm</w:t>
      </w:r>
      <w:proofErr w:type="spellEnd"/>
      <w:r>
        <w:t xml:space="preserve"> </w:t>
      </w:r>
      <w:proofErr w:type="spellStart"/>
      <w:r>
        <w:t>furlegt</w:t>
      </w:r>
      <w:proofErr w:type="spellEnd"/>
      <w:r>
        <w:t xml:space="preserve"> / mit welcher er </w:t>
      </w:r>
      <w:proofErr w:type="spellStart"/>
      <w:r>
        <w:t>jn</w:t>
      </w:r>
      <w:proofErr w:type="spellEnd"/>
      <w:r>
        <w:t xml:space="preserve"> dann er </w:t>
      </w:r>
      <w:proofErr w:type="spellStart"/>
      <w:r>
        <w:t>waiß</w:t>
      </w:r>
      <w:proofErr w:type="spellEnd"/>
      <w:r>
        <w:t xml:space="preserve"> / das er sich </w:t>
      </w:r>
      <w:proofErr w:type="spellStart"/>
      <w:r>
        <w:t>bekeren</w:t>
      </w:r>
      <w:proofErr w:type="spellEnd"/>
      <w:r>
        <w:t xml:space="preserve"> </w:t>
      </w:r>
      <w:proofErr w:type="spellStart"/>
      <w:r>
        <w:t>wurd</w:t>
      </w:r>
      <w:proofErr w:type="spellEnd"/>
      <w:r>
        <w:t xml:space="preserve"> / </w:t>
      </w:r>
      <w:proofErr w:type="spellStart"/>
      <w:r>
        <w:t>nit</w:t>
      </w:r>
      <w:proofErr w:type="spellEnd"/>
      <w:r>
        <w:t xml:space="preserve"> rauch </w:t>
      </w:r>
      <w:proofErr w:type="spellStart"/>
      <w:r>
        <w:t>anfaeret</w:t>
      </w:r>
      <w:proofErr w:type="spellEnd"/>
      <w:r>
        <w:t xml:space="preserve"> / sonder mit der </w:t>
      </w:r>
      <w:proofErr w:type="spellStart"/>
      <w:r>
        <w:t>furgetragnen</w:t>
      </w:r>
      <w:proofErr w:type="spellEnd"/>
      <w:r>
        <w:t xml:space="preserve"> </w:t>
      </w:r>
      <w:proofErr w:type="spellStart"/>
      <w:r>
        <w:t>glechnüß</w:t>
      </w:r>
      <w:proofErr w:type="spellEnd"/>
      <w:r>
        <w:t xml:space="preserve"> / </w:t>
      </w:r>
      <w:proofErr w:type="spellStart"/>
      <w:r>
        <w:t>bringgt</w:t>
      </w:r>
      <w:proofErr w:type="spellEnd"/>
      <w:r>
        <w:t xml:space="preserve"> er mit </w:t>
      </w:r>
      <w:proofErr w:type="spellStart"/>
      <w:r>
        <w:t>gewalt</w:t>
      </w:r>
      <w:proofErr w:type="spellEnd"/>
      <w:r>
        <w:t xml:space="preserve"> aus </w:t>
      </w:r>
      <w:proofErr w:type="spellStart"/>
      <w:r>
        <w:t>jm</w:t>
      </w:r>
      <w:proofErr w:type="spellEnd"/>
      <w:r>
        <w:t xml:space="preserve"> </w:t>
      </w:r>
      <w:proofErr w:type="spellStart"/>
      <w:r>
        <w:t>ain</w:t>
      </w:r>
      <w:proofErr w:type="spellEnd"/>
      <w:r>
        <w:t xml:space="preserve"> </w:t>
      </w:r>
      <w:proofErr w:type="spellStart"/>
      <w:r>
        <w:t>rechtspruch</w:t>
      </w:r>
      <w:proofErr w:type="spellEnd"/>
      <w:r>
        <w:t xml:space="preserve"> / mit dem er sich </w:t>
      </w:r>
      <w:proofErr w:type="spellStart"/>
      <w:r>
        <w:t>selbs</w:t>
      </w:r>
      <w:proofErr w:type="spellEnd"/>
      <w:r>
        <w:t xml:space="preserve"> </w:t>
      </w:r>
      <w:proofErr w:type="spellStart"/>
      <w:r>
        <w:t>auß</w:t>
      </w:r>
      <w:proofErr w:type="spellEnd"/>
      <w:r>
        <w:t xml:space="preserve"> </w:t>
      </w:r>
      <w:proofErr w:type="spellStart"/>
      <w:r>
        <w:t>aignem</w:t>
      </w:r>
      <w:proofErr w:type="spellEnd"/>
      <w:r>
        <w:t xml:space="preserve"> </w:t>
      </w:r>
      <w:proofErr w:type="spellStart"/>
      <w:r>
        <w:t>mund</w:t>
      </w:r>
      <w:proofErr w:type="spellEnd"/>
      <w:r>
        <w:t xml:space="preserve"> verdamme. Die </w:t>
      </w:r>
      <w:proofErr w:type="spellStart"/>
      <w:r>
        <w:t>gleichnuß</w:t>
      </w:r>
      <w:proofErr w:type="spellEnd"/>
      <w:r>
        <w:t xml:space="preserve"> </w:t>
      </w:r>
      <w:proofErr w:type="spellStart"/>
      <w:r>
        <w:t>lauttet</w:t>
      </w:r>
      <w:proofErr w:type="spellEnd"/>
      <w:r>
        <w:t xml:space="preserve"> also / Es waren </w:t>
      </w:r>
      <w:proofErr w:type="spellStart"/>
      <w:r>
        <w:t>zwen</w:t>
      </w:r>
      <w:proofErr w:type="spellEnd"/>
      <w:r>
        <w:t xml:space="preserve"> </w:t>
      </w:r>
      <w:proofErr w:type="spellStart"/>
      <w:r>
        <w:t>Maenner</w:t>
      </w:r>
      <w:proofErr w:type="spellEnd"/>
      <w:r>
        <w:t xml:space="preserve"> (spricht er) in </w:t>
      </w:r>
      <w:proofErr w:type="spellStart"/>
      <w:r>
        <w:t>ainer</w:t>
      </w:r>
      <w:proofErr w:type="spellEnd"/>
      <w:r>
        <w:t xml:space="preserve"> Statt / die </w:t>
      </w:r>
      <w:proofErr w:type="spellStart"/>
      <w:r>
        <w:t>sindt</w:t>
      </w:r>
      <w:proofErr w:type="spellEnd"/>
      <w:r>
        <w:t xml:space="preserve"> David und Urias / im reich Israel / </w:t>
      </w:r>
      <w:proofErr w:type="spellStart"/>
      <w:r>
        <w:t>Diser</w:t>
      </w:r>
      <w:proofErr w:type="spellEnd"/>
      <w:r>
        <w:t xml:space="preserve"> war reich / und </w:t>
      </w:r>
      <w:proofErr w:type="spellStart"/>
      <w:r>
        <w:t>hatt</w:t>
      </w:r>
      <w:proofErr w:type="spellEnd"/>
      <w:r>
        <w:t xml:space="preserve"> </w:t>
      </w:r>
      <w:proofErr w:type="spellStart"/>
      <w:r>
        <w:t>seer</w:t>
      </w:r>
      <w:proofErr w:type="spellEnd"/>
      <w:r>
        <w:t xml:space="preserve"> </w:t>
      </w:r>
      <w:proofErr w:type="spellStart"/>
      <w:r>
        <w:t>vil</w:t>
      </w:r>
      <w:proofErr w:type="spellEnd"/>
      <w:r>
        <w:t xml:space="preserve"> Schaf und Rinder (das ist) er hatte </w:t>
      </w:r>
      <w:proofErr w:type="spellStart"/>
      <w:r>
        <w:t>vil</w:t>
      </w:r>
      <w:proofErr w:type="spellEnd"/>
      <w:r>
        <w:t xml:space="preserve"> Weiber / </w:t>
      </w:r>
      <w:proofErr w:type="spellStart"/>
      <w:r>
        <w:t>ihener</w:t>
      </w:r>
      <w:proofErr w:type="spellEnd"/>
      <w:r>
        <w:t xml:space="preserve"> aber war arm / und hat nichts dann </w:t>
      </w:r>
      <w:proofErr w:type="spellStart"/>
      <w:r>
        <w:t>ain</w:t>
      </w:r>
      <w:proofErr w:type="spellEnd"/>
      <w:r>
        <w:t xml:space="preserve"> </w:t>
      </w:r>
      <w:proofErr w:type="spellStart"/>
      <w:r>
        <w:t>ainiges</w:t>
      </w:r>
      <w:proofErr w:type="spellEnd"/>
      <w:r>
        <w:t xml:space="preserve"> </w:t>
      </w:r>
      <w:proofErr w:type="spellStart"/>
      <w:r>
        <w:t>klains</w:t>
      </w:r>
      <w:proofErr w:type="spellEnd"/>
      <w:r>
        <w:t xml:space="preserve"> </w:t>
      </w:r>
      <w:proofErr w:type="spellStart"/>
      <w:r>
        <w:t>Schaeflin</w:t>
      </w:r>
      <w:proofErr w:type="spellEnd"/>
      <w:r>
        <w:t xml:space="preserve"> (das ist) </w:t>
      </w:r>
      <w:proofErr w:type="spellStart"/>
      <w:r>
        <w:t>ain</w:t>
      </w:r>
      <w:proofErr w:type="spellEnd"/>
      <w:r>
        <w:t xml:space="preserve"> </w:t>
      </w:r>
      <w:proofErr w:type="spellStart"/>
      <w:r>
        <w:t>ainige</w:t>
      </w:r>
      <w:proofErr w:type="spellEnd"/>
      <w:r>
        <w:t xml:space="preserve"> liebe </w:t>
      </w:r>
      <w:proofErr w:type="spellStart"/>
      <w:r>
        <w:t>haußfrawen</w:t>
      </w:r>
      <w:proofErr w:type="spellEnd"/>
      <w:r>
        <w:t xml:space="preserve"> / die er mit seinem </w:t>
      </w:r>
      <w:proofErr w:type="spellStart"/>
      <w:r>
        <w:t>blut</w:t>
      </w:r>
      <w:proofErr w:type="spellEnd"/>
      <w:r>
        <w:t xml:space="preserve"> </w:t>
      </w:r>
      <w:proofErr w:type="spellStart"/>
      <w:r>
        <w:t>sawren</w:t>
      </w:r>
      <w:proofErr w:type="spellEnd"/>
      <w:r>
        <w:t xml:space="preserve"> </w:t>
      </w:r>
      <w:proofErr w:type="spellStart"/>
      <w:r>
        <w:t>schweyß</w:t>
      </w:r>
      <w:proofErr w:type="spellEnd"/>
      <w:r>
        <w:t xml:space="preserve"> </w:t>
      </w:r>
      <w:proofErr w:type="spellStart"/>
      <w:r>
        <w:t>fuerete</w:t>
      </w:r>
      <w:proofErr w:type="spellEnd"/>
      <w:r>
        <w:t xml:space="preserve"> / mit deren er </w:t>
      </w:r>
      <w:proofErr w:type="spellStart"/>
      <w:r>
        <w:t>allain</w:t>
      </w:r>
      <w:proofErr w:type="spellEnd"/>
      <w:r>
        <w:t xml:space="preserve"> sich belustiget / und </w:t>
      </w:r>
      <w:proofErr w:type="spellStart"/>
      <w:r>
        <w:t>eerlicher</w:t>
      </w:r>
      <w:proofErr w:type="spellEnd"/>
      <w:r>
        <w:t xml:space="preserve"> liebe </w:t>
      </w:r>
      <w:proofErr w:type="spellStart"/>
      <w:r>
        <w:t>jrer</w:t>
      </w:r>
      <w:proofErr w:type="spellEnd"/>
      <w:r>
        <w:t xml:space="preserve"> pflegte / </w:t>
      </w:r>
      <w:proofErr w:type="spellStart"/>
      <w:r>
        <w:t>Mutwilliglich</w:t>
      </w:r>
      <w:proofErr w:type="spellEnd"/>
      <w:r>
        <w:t xml:space="preserve"> und </w:t>
      </w:r>
      <w:proofErr w:type="spellStart"/>
      <w:r>
        <w:t>onverschampt</w:t>
      </w:r>
      <w:proofErr w:type="spellEnd"/>
      <w:r>
        <w:t xml:space="preserve"> / </w:t>
      </w:r>
      <w:proofErr w:type="spellStart"/>
      <w:r>
        <w:t>begeret</w:t>
      </w:r>
      <w:proofErr w:type="spellEnd"/>
      <w:r>
        <w:t xml:space="preserve"> er on sie </w:t>
      </w:r>
      <w:proofErr w:type="spellStart"/>
      <w:r>
        <w:t>kainer</w:t>
      </w:r>
      <w:proofErr w:type="spellEnd"/>
      <w:r>
        <w:t xml:space="preserve"> anderen / sondern </w:t>
      </w:r>
      <w:proofErr w:type="spellStart"/>
      <w:r>
        <w:t>laeßt</w:t>
      </w:r>
      <w:proofErr w:type="spellEnd"/>
      <w:r>
        <w:t xml:space="preserve"> sich </w:t>
      </w:r>
      <w:proofErr w:type="spellStart"/>
      <w:r>
        <w:t>diser</w:t>
      </w:r>
      <w:proofErr w:type="spellEnd"/>
      <w:r>
        <w:t xml:space="preserve"> </w:t>
      </w:r>
      <w:proofErr w:type="spellStart"/>
      <w:r>
        <w:t>ainigen</w:t>
      </w:r>
      <w:proofErr w:type="spellEnd"/>
      <w:r>
        <w:t xml:space="preserve"> </w:t>
      </w:r>
      <w:proofErr w:type="spellStart"/>
      <w:r>
        <w:t>benuegen</w:t>
      </w:r>
      <w:proofErr w:type="spellEnd"/>
      <w:r>
        <w:t xml:space="preserve"> / und haltet </w:t>
      </w:r>
      <w:proofErr w:type="spellStart"/>
      <w:r>
        <w:t>staet</w:t>
      </w:r>
      <w:proofErr w:type="spellEnd"/>
      <w:r>
        <w:t xml:space="preserve"> und </w:t>
      </w:r>
      <w:proofErr w:type="spellStart"/>
      <w:r>
        <w:t>steiff</w:t>
      </w:r>
      <w:proofErr w:type="spellEnd"/>
      <w:r>
        <w:t xml:space="preserve"> an </w:t>
      </w:r>
      <w:proofErr w:type="spellStart"/>
      <w:r>
        <w:t>jr</w:t>
      </w:r>
      <w:proofErr w:type="spellEnd"/>
      <w:r>
        <w:t xml:space="preserve"> / und ist </w:t>
      </w:r>
      <w:proofErr w:type="spellStart"/>
      <w:r>
        <w:t>jm</w:t>
      </w:r>
      <w:proofErr w:type="spellEnd"/>
      <w:r>
        <w:t xml:space="preserve"> wie sein </w:t>
      </w:r>
      <w:proofErr w:type="spellStart"/>
      <w:r>
        <w:t>kindt</w:t>
      </w:r>
      <w:proofErr w:type="spellEnd"/>
      <w:r>
        <w:t xml:space="preserve">. Aber </w:t>
      </w:r>
      <w:proofErr w:type="spellStart"/>
      <w:r>
        <w:t>dannocht</w:t>
      </w:r>
      <w:proofErr w:type="spellEnd"/>
      <w:r>
        <w:t xml:space="preserve"> bleibt sie </w:t>
      </w:r>
      <w:proofErr w:type="spellStart"/>
      <w:r>
        <w:t>jm</w:t>
      </w:r>
      <w:proofErr w:type="spellEnd"/>
      <w:r>
        <w:t xml:space="preserve"> </w:t>
      </w:r>
      <w:proofErr w:type="spellStart"/>
      <w:r>
        <w:t>nit</w:t>
      </w:r>
      <w:proofErr w:type="spellEnd"/>
      <w:r>
        <w:t xml:space="preserve"> </w:t>
      </w:r>
      <w:proofErr w:type="spellStart"/>
      <w:r>
        <w:t>unbeschiessen</w:t>
      </w:r>
      <w:proofErr w:type="spellEnd"/>
      <w:r>
        <w:t xml:space="preserve"> / Sonder </w:t>
      </w:r>
    </w:p>
    <w:p w14:paraId="1C6298B8" w14:textId="77777777" w:rsidR="001B58A6" w:rsidRDefault="001B58A6" w:rsidP="001B58A6">
      <w:pPr>
        <w:pStyle w:val="StandardWeb"/>
      </w:pPr>
      <w:r>
        <w:rPr>
          <w:rStyle w:val="Fett"/>
          <w:rFonts w:eastAsiaTheme="majorEastAsia"/>
        </w:rPr>
        <w:t xml:space="preserve">Da dem reichen Man </w:t>
      </w:r>
      <w:proofErr w:type="spellStart"/>
      <w:r>
        <w:rPr>
          <w:rStyle w:val="Fett"/>
          <w:rFonts w:eastAsiaTheme="majorEastAsia"/>
        </w:rPr>
        <w:t>ain</w:t>
      </w:r>
      <w:proofErr w:type="spellEnd"/>
      <w:r>
        <w:rPr>
          <w:rStyle w:val="Fett"/>
          <w:rFonts w:eastAsiaTheme="majorEastAsia"/>
        </w:rPr>
        <w:t xml:space="preserve"> Gast kam / schonet er </w:t>
      </w:r>
      <w:proofErr w:type="spellStart"/>
      <w:r>
        <w:rPr>
          <w:rStyle w:val="Fett"/>
          <w:rFonts w:eastAsiaTheme="majorEastAsia"/>
        </w:rPr>
        <w:t>zunemen</w:t>
      </w:r>
      <w:proofErr w:type="spellEnd"/>
      <w:r>
        <w:rPr>
          <w:rStyle w:val="Fett"/>
          <w:rFonts w:eastAsiaTheme="majorEastAsia"/>
        </w:rPr>
        <w:t xml:space="preserve"> von seinen Schafen und Kindern / das er dem Gast etwas zurichtete / der zu </w:t>
      </w:r>
      <w:proofErr w:type="spellStart"/>
      <w:r>
        <w:rPr>
          <w:rStyle w:val="Fett"/>
          <w:rFonts w:eastAsiaTheme="majorEastAsia"/>
        </w:rPr>
        <w:t>jm</w:t>
      </w:r>
      <w:proofErr w:type="spellEnd"/>
      <w:r>
        <w:rPr>
          <w:rStyle w:val="Fett"/>
          <w:rFonts w:eastAsiaTheme="majorEastAsia"/>
        </w:rPr>
        <w:t xml:space="preserve"> kommen was / und </w:t>
      </w:r>
      <w:proofErr w:type="spellStart"/>
      <w:r>
        <w:rPr>
          <w:rStyle w:val="Fett"/>
          <w:rFonts w:eastAsiaTheme="majorEastAsia"/>
        </w:rPr>
        <w:t>nam</w:t>
      </w:r>
      <w:proofErr w:type="spellEnd"/>
      <w:r>
        <w:rPr>
          <w:rStyle w:val="Fett"/>
          <w:rFonts w:eastAsiaTheme="majorEastAsia"/>
        </w:rPr>
        <w:t xml:space="preserve"> das Schaf des armen Mans / und richtet zu dem Man / der zu </w:t>
      </w:r>
      <w:proofErr w:type="spellStart"/>
      <w:r>
        <w:rPr>
          <w:rStyle w:val="Fett"/>
          <w:rFonts w:eastAsiaTheme="majorEastAsia"/>
        </w:rPr>
        <w:t>jm</w:t>
      </w:r>
      <w:proofErr w:type="spellEnd"/>
      <w:r>
        <w:rPr>
          <w:rStyle w:val="Fett"/>
          <w:rFonts w:eastAsiaTheme="majorEastAsia"/>
        </w:rPr>
        <w:t xml:space="preserve"> kommen was.</w:t>
      </w:r>
      <w:r>
        <w:t xml:space="preserve"> </w:t>
      </w:r>
    </w:p>
    <w:p w14:paraId="0D898331" w14:textId="77777777" w:rsidR="001B58A6" w:rsidRDefault="001B58A6" w:rsidP="001B58A6">
      <w:pPr>
        <w:pStyle w:val="StandardWeb"/>
      </w:pPr>
      <w:r>
        <w:rPr>
          <w:rStyle w:val="Hervorhebung"/>
        </w:rPr>
        <w:t xml:space="preserve">Weiber / sind noch </w:t>
      </w:r>
      <w:proofErr w:type="spellStart"/>
      <w:r>
        <w:rPr>
          <w:rStyle w:val="Hervorhebung"/>
        </w:rPr>
        <w:t>heüt</w:t>
      </w:r>
      <w:proofErr w:type="spellEnd"/>
      <w:r>
        <w:rPr>
          <w:rStyle w:val="Hervorhebung"/>
        </w:rPr>
        <w:t xml:space="preserve"> alle Eva / </w:t>
      </w:r>
      <w:proofErr w:type="spellStart"/>
      <w:r>
        <w:rPr>
          <w:rStyle w:val="Hervorhebung"/>
        </w:rPr>
        <w:t>verfueren</w:t>
      </w:r>
      <w:proofErr w:type="spellEnd"/>
      <w:r>
        <w:rPr>
          <w:rStyle w:val="Hervorhebung"/>
        </w:rPr>
        <w:t xml:space="preserve"> den man / und haben den </w:t>
      </w:r>
      <w:proofErr w:type="spellStart"/>
      <w:r>
        <w:rPr>
          <w:rStyle w:val="Hervorhebung"/>
        </w:rPr>
        <w:t>apffel</w:t>
      </w:r>
      <w:proofErr w:type="spellEnd"/>
      <w:r>
        <w:rPr>
          <w:rStyle w:val="Hervorhebung"/>
        </w:rPr>
        <w:t xml:space="preserve"> </w:t>
      </w:r>
      <w:proofErr w:type="spellStart"/>
      <w:r>
        <w:rPr>
          <w:rStyle w:val="Hervorhebung"/>
        </w:rPr>
        <w:t>nochin</w:t>
      </w:r>
      <w:proofErr w:type="spellEnd"/>
      <w:r>
        <w:rPr>
          <w:rStyle w:val="Hervorhebung"/>
        </w:rPr>
        <w:t xml:space="preserve"> der </w:t>
      </w:r>
      <w:proofErr w:type="spellStart"/>
      <w:r>
        <w:rPr>
          <w:rStyle w:val="Hervorhebung"/>
        </w:rPr>
        <w:t>handt</w:t>
      </w:r>
      <w:proofErr w:type="spellEnd"/>
      <w:r>
        <w:rPr>
          <w:rStyle w:val="Hervorhebung"/>
        </w:rPr>
        <w:t>.</w:t>
      </w:r>
      <w:r>
        <w:t xml:space="preserve"> </w:t>
      </w:r>
      <w:proofErr w:type="spellStart"/>
      <w:r>
        <w:t>Vil</w:t>
      </w:r>
      <w:proofErr w:type="spellEnd"/>
      <w:r>
        <w:t xml:space="preserve"> </w:t>
      </w:r>
      <w:proofErr w:type="spellStart"/>
      <w:r>
        <w:t>sindt</w:t>
      </w:r>
      <w:proofErr w:type="spellEnd"/>
      <w:r>
        <w:t xml:space="preserve"> an der Weiber </w:t>
      </w:r>
      <w:proofErr w:type="spellStart"/>
      <w:r>
        <w:t>schoene</w:t>
      </w:r>
      <w:proofErr w:type="spellEnd"/>
      <w:r>
        <w:t xml:space="preserve"> verirrt / dann darauß </w:t>
      </w:r>
      <w:proofErr w:type="spellStart"/>
      <w:r>
        <w:t>würt</w:t>
      </w:r>
      <w:proofErr w:type="spellEnd"/>
      <w:r>
        <w:t xml:space="preserve"> die </w:t>
      </w:r>
      <w:proofErr w:type="spellStart"/>
      <w:r>
        <w:t>begird</w:t>
      </w:r>
      <w:proofErr w:type="spellEnd"/>
      <w:r>
        <w:t xml:space="preserve"> / gleich wie </w:t>
      </w:r>
      <w:proofErr w:type="spellStart"/>
      <w:r>
        <w:t>ain</w:t>
      </w:r>
      <w:proofErr w:type="spellEnd"/>
      <w:r>
        <w:t xml:space="preserve"> </w:t>
      </w:r>
      <w:proofErr w:type="spellStart"/>
      <w:r>
        <w:t>feür</w:t>
      </w:r>
      <w:proofErr w:type="spellEnd"/>
      <w:r>
        <w:t xml:space="preserve"> </w:t>
      </w:r>
      <w:proofErr w:type="spellStart"/>
      <w:r>
        <w:t>anzündt</w:t>
      </w:r>
      <w:proofErr w:type="spellEnd"/>
      <w:r>
        <w:t xml:space="preserve"> / so </w:t>
      </w:r>
      <w:proofErr w:type="spellStart"/>
      <w:r>
        <w:t>geschihet</w:t>
      </w:r>
      <w:proofErr w:type="spellEnd"/>
      <w:r>
        <w:t xml:space="preserve"> auch dem </w:t>
      </w:r>
      <w:proofErr w:type="spellStart"/>
      <w:r>
        <w:t>Dadvid</w:t>
      </w:r>
      <w:proofErr w:type="spellEnd"/>
      <w:r>
        <w:t xml:space="preserve"> / die </w:t>
      </w:r>
      <w:proofErr w:type="spellStart"/>
      <w:r>
        <w:t>unraine</w:t>
      </w:r>
      <w:proofErr w:type="spellEnd"/>
      <w:r>
        <w:t xml:space="preserve"> </w:t>
      </w:r>
      <w:proofErr w:type="spellStart"/>
      <w:r>
        <w:t>begird</w:t>
      </w:r>
      <w:proofErr w:type="spellEnd"/>
      <w:r>
        <w:t xml:space="preserve"> / </w:t>
      </w:r>
      <w:proofErr w:type="spellStart"/>
      <w:r>
        <w:t>unnd</w:t>
      </w:r>
      <w:proofErr w:type="spellEnd"/>
      <w:r>
        <w:t xml:space="preserve"> die leichtfertigen </w:t>
      </w:r>
      <w:proofErr w:type="spellStart"/>
      <w:r>
        <w:t>onerlichen</w:t>
      </w:r>
      <w:proofErr w:type="spellEnd"/>
      <w:r>
        <w:t xml:space="preserve"> </w:t>
      </w:r>
      <w:proofErr w:type="spellStart"/>
      <w:r>
        <w:t>gedancken</w:t>
      </w:r>
      <w:proofErr w:type="spellEnd"/>
      <w:r>
        <w:t xml:space="preserve"> / mit denen er sich </w:t>
      </w:r>
      <w:proofErr w:type="spellStart"/>
      <w:r>
        <w:t>umb</w:t>
      </w:r>
      <w:proofErr w:type="spellEnd"/>
      <w:r>
        <w:t xml:space="preserve"> Bathseba / Uria Weib </w:t>
      </w:r>
      <w:proofErr w:type="spellStart"/>
      <w:r>
        <w:t>bekuemmert</w:t>
      </w:r>
      <w:proofErr w:type="spellEnd"/>
      <w:r>
        <w:t xml:space="preserve"> / sind der Gast / so </w:t>
      </w:r>
      <w:proofErr w:type="spellStart"/>
      <w:r>
        <w:t>jm</w:t>
      </w:r>
      <w:proofErr w:type="spellEnd"/>
      <w:r>
        <w:t xml:space="preserve"> in sein </w:t>
      </w:r>
      <w:proofErr w:type="spellStart"/>
      <w:r>
        <w:t>hertz</w:t>
      </w:r>
      <w:proofErr w:type="spellEnd"/>
      <w:r>
        <w:t xml:space="preserve"> </w:t>
      </w:r>
      <w:proofErr w:type="spellStart"/>
      <w:r>
        <w:t>unnd</w:t>
      </w:r>
      <w:proofErr w:type="spellEnd"/>
      <w:r>
        <w:t xml:space="preserve"> </w:t>
      </w:r>
      <w:proofErr w:type="spellStart"/>
      <w:r>
        <w:t>gemuet</w:t>
      </w:r>
      <w:proofErr w:type="spellEnd"/>
      <w:r>
        <w:t xml:space="preserve"> </w:t>
      </w:r>
      <w:proofErr w:type="spellStart"/>
      <w:r>
        <w:t>kompt</w:t>
      </w:r>
      <w:proofErr w:type="spellEnd"/>
      <w:r>
        <w:t xml:space="preserve"> / von dem er </w:t>
      </w:r>
      <w:proofErr w:type="spellStart"/>
      <w:r>
        <w:t>erhitziget</w:t>
      </w:r>
      <w:proofErr w:type="spellEnd"/>
      <w:r>
        <w:t xml:space="preserve"> / </w:t>
      </w:r>
      <w:proofErr w:type="spellStart"/>
      <w:r>
        <w:t>jm</w:t>
      </w:r>
      <w:proofErr w:type="spellEnd"/>
      <w:r>
        <w:t xml:space="preserve"> zu dienst / und </w:t>
      </w:r>
      <w:proofErr w:type="spellStart"/>
      <w:r>
        <w:t>jn</w:t>
      </w:r>
      <w:proofErr w:type="spellEnd"/>
      <w:r>
        <w:t xml:space="preserve"> zu </w:t>
      </w:r>
      <w:proofErr w:type="spellStart"/>
      <w:r>
        <w:t>saettigen</w:t>
      </w:r>
      <w:proofErr w:type="spellEnd"/>
      <w:r>
        <w:t xml:space="preserve"> / sich so </w:t>
      </w:r>
      <w:proofErr w:type="spellStart"/>
      <w:r>
        <w:t>viler</w:t>
      </w:r>
      <w:proofErr w:type="spellEnd"/>
      <w:r>
        <w:t xml:space="preserve"> seiner </w:t>
      </w:r>
      <w:proofErr w:type="spellStart"/>
      <w:r>
        <w:t>aignen</w:t>
      </w:r>
      <w:proofErr w:type="spellEnd"/>
      <w:r>
        <w:t xml:space="preserve"> Weiber </w:t>
      </w:r>
      <w:proofErr w:type="spellStart"/>
      <w:r>
        <w:t>nit</w:t>
      </w:r>
      <w:proofErr w:type="spellEnd"/>
      <w:r>
        <w:t xml:space="preserve"> </w:t>
      </w:r>
      <w:proofErr w:type="spellStart"/>
      <w:r>
        <w:t>vernuegen</w:t>
      </w:r>
      <w:proofErr w:type="spellEnd"/>
      <w:r>
        <w:t xml:space="preserve"> </w:t>
      </w:r>
      <w:proofErr w:type="spellStart"/>
      <w:r>
        <w:t>laeßt</w:t>
      </w:r>
      <w:proofErr w:type="spellEnd"/>
      <w:r>
        <w:t xml:space="preserve"> / </w:t>
      </w:r>
      <w:proofErr w:type="spellStart"/>
      <w:r>
        <w:t>nimpt</w:t>
      </w:r>
      <w:proofErr w:type="spellEnd"/>
      <w:r>
        <w:t xml:space="preserve"> </w:t>
      </w:r>
      <w:proofErr w:type="spellStart"/>
      <w:r>
        <w:t>ainem</w:t>
      </w:r>
      <w:proofErr w:type="spellEnd"/>
      <w:r>
        <w:t xml:space="preserve"> andern / dem armen Uria / sein </w:t>
      </w:r>
      <w:proofErr w:type="spellStart"/>
      <w:r>
        <w:t>aigne</w:t>
      </w:r>
      <w:proofErr w:type="spellEnd"/>
      <w:r>
        <w:t xml:space="preserve"> / die er Urias allein / und sonst </w:t>
      </w:r>
      <w:proofErr w:type="spellStart"/>
      <w:r>
        <w:t>kain</w:t>
      </w:r>
      <w:proofErr w:type="spellEnd"/>
      <w:r>
        <w:t xml:space="preserve"> andere liebet. </w:t>
      </w:r>
      <w:proofErr w:type="spellStart"/>
      <w:r>
        <w:t>Darumb</w:t>
      </w:r>
      <w:proofErr w:type="spellEnd"/>
      <w:r>
        <w:t xml:space="preserve"> </w:t>
      </w:r>
      <w:proofErr w:type="spellStart"/>
      <w:r>
        <w:t>leret</w:t>
      </w:r>
      <w:proofErr w:type="spellEnd"/>
      <w:r>
        <w:t xml:space="preserve"> und warnet uns Salomon (on </w:t>
      </w:r>
      <w:proofErr w:type="spellStart"/>
      <w:r>
        <w:t>zweiffel</w:t>
      </w:r>
      <w:proofErr w:type="spellEnd"/>
      <w:r>
        <w:t xml:space="preserve"> </w:t>
      </w:r>
      <w:proofErr w:type="spellStart"/>
      <w:r>
        <w:t>auß</w:t>
      </w:r>
      <w:proofErr w:type="spellEnd"/>
      <w:r>
        <w:t xml:space="preserve"> </w:t>
      </w:r>
      <w:proofErr w:type="spellStart"/>
      <w:r>
        <w:t>aigner</w:t>
      </w:r>
      <w:proofErr w:type="spellEnd"/>
      <w:r>
        <w:t xml:space="preserve"> </w:t>
      </w:r>
      <w:proofErr w:type="spellStart"/>
      <w:r>
        <w:t>erfarung</w:t>
      </w:r>
      <w:proofErr w:type="spellEnd"/>
      <w:r>
        <w:t xml:space="preserve">) treulich / Proverb. 6. und spricht / Laß dich der </w:t>
      </w:r>
      <w:proofErr w:type="spellStart"/>
      <w:r>
        <w:t>frembden</w:t>
      </w:r>
      <w:proofErr w:type="spellEnd"/>
      <w:r>
        <w:t xml:space="preserve"> Weiber </w:t>
      </w:r>
      <w:proofErr w:type="spellStart"/>
      <w:r>
        <w:t>schoene</w:t>
      </w:r>
      <w:proofErr w:type="spellEnd"/>
      <w:r>
        <w:t xml:space="preserve"> </w:t>
      </w:r>
      <w:proofErr w:type="spellStart"/>
      <w:r>
        <w:t>nit</w:t>
      </w:r>
      <w:proofErr w:type="spellEnd"/>
      <w:r>
        <w:t xml:space="preserve"> gelüsten </w:t>
      </w:r>
      <w:proofErr w:type="spellStart"/>
      <w:r>
        <w:t>inn</w:t>
      </w:r>
      <w:proofErr w:type="spellEnd"/>
      <w:r>
        <w:t xml:space="preserve"> deinem </w:t>
      </w:r>
      <w:proofErr w:type="spellStart"/>
      <w:r>
        <w:t>hertzen</w:t>
      </w:r>
      <w:proofErr w:type="spellEnd"/>
      <w:r>
        <w:t xml:space="preserve"> / und </w:t>
      </w:r>
      <w:proofErr w:type="spellStart"/>
      <w:r>
        <w:t>verfahe</w:t>
      </w:r>
      <w:proofErr w:type="spellEnd"/>
      <w:r>
        <w:t xml:space="preserve"> dich </w:t>
      </w:r>
      <w:proofErr w:type="spellStart"/>
      <w:r>
        <w:t>nit</w:t>
      </w:r>
      <w:proofErr w:type="spellEnd"/>
      <w:r>
        <w:t xml:space="preserve"> an </w:t>
      </w:r>
      <w:proofErr w:type="spellStart"/>
      <w:r>
        <w:t>jren</w:t>
      </w:r>
      <w:proofErr w:type="spellEnd"/>
      <w:r>
        <w:t xml:space="preserve"> </w:t>
      </w:r>
      <w:proofErr w:type="spellStart"/>
      <w:r>
        <w:t>augenliden</w:t>
      </w:r>
      <w:proofErr w:type="spellEnd"/>
      <w:r>
        <w:t xml:space="preserve"> / </w:t>
      </w:r>
      <w:proofErr w:type="spellStart"/>
      <w:r>
        <w:t>Danna</w:t>
      </w:r>
      <w:proofErr w:type="spellEnd"/>
      <w:r>
        <w:t xml:space="preserve"> in </w:t>
      </w:r>
      <w:proofErr w:type="spellStart"/>
      <w:r>
        <w:t>Huer</w:t>
      </w:r>
      <w:proofErr w:type="spellEnd"/>
      <w:r>
        <w:t xml:space="preserve"> </w:t>
      </w:r>
      <w:proofErr w:type="spellStart"/>
      <w:r>
        <w:t>nimpt</w:t>
      </w:r>
      <w:proofErr w:type="spellEnd"/>
      <w:r>
        <w:t xml:space="preserve"> </w:t>
      </w:r>
      <w:proofErr w:type="spellStart"/>
      <w:r>
        <w:t>ain</w:t>
      </w:r>
      <w:proofErr w:type="spellEnd"/>
      <w:r>
        <w:t xml:space="preserve"> </w:t>
      </w:r>
      <w:proofErr w:type="spellStart"/>
      <w:r>
        <w:t>stueck</w:t>
      </w:r>
      <w:proofErr w:type="spellEnd"/>
      <w:r>
        <w:t xml:space="preserve"> </w:t>
      </w:r>
      <w:proofErr w:type="spellStart"/>
      <w:r>
        <w:t>brotds</w:t>
      </w:r>
      <w:proofErr w:type="spellEnd"/>
      <w:r>
        <w:t xml:space="preserve"> / aber </w:t>
      </w:r>
      <w:proofErr w:type="spellStart"/>
      <w:r>
        <w:t>ain</w:t>
      </w:r>
      <w:proofErr w:type="spellEnd"/>
      <w:r>
        <w:t xml:space="preserve"> </w:t>
      </w:r>
      <w:proofErr w:type="spellStart"/>
      <w:r>
        <w:t>Eeweib</w:t>
      </w:r>
      <w:proofErr w:type="spellEnd"/>
      <w:r>
        <w:t xml:space="preserve"> facht das edel leben. Kan auch </w:t>
      </w:r>
      <w:proofErr w:type="spellStart"/>
      <w:r>
        <w:t>iemandt</w:t>
      </w:r>
      <w:proofErr w:type="spellEnd"/>
      <w:r>
        <w:t xml:space="preserve"> </w:t>
      </w:r>
      <w:proofErr w:type="spellStart"/>
      <w:r>
        <w:t>ain</w:t>
      </w:r>
      <w:proofErr w:type="spellEnd"/>
      <w:r>
        <w:t xml:space="preserve"> </w:t>
      </w:r>
      <w:proofErr w:type="spellStart"/>
      <w:r>
        <w:t>feür</w:t>
      </w:r>
      <w:proofErr w:type="spellEnd"/>
      <w:r>
        <w:t xml:space="preserve"> im </w:t>
      </w:r>
      <w:proofErr w:type="spellStart"/>
      <w:r>
        <w:t>busen</w:t>
      </w:r>
      <w:proofErr w:type="spellEnd"/>
      <w:r>
        <w:t xml:space="preserve"> behalten / das seine </w:t>
      </w:r>
      <w:proofErr w:type="spellStart"/>
      <w:r>
        <w:t>klaider</w:t>
      </w:r>
      <w:proofErr w:type="spellEnd"/>
      <w:r>
        <w:t xml:space="preserve"> </w:t>
      </w:r>
      <w:proofErr w:type="spellStart"/>
      <w:r>
        <w:t>nit</w:t>
      </w:r>
      <w:proofErr w:type="spellEnd"/>
      <w:r>
        <w:t xml:space="preserve"> brennen? Wie </w:t>
      </w:r>
      <w:proofErr w:type="spellStart"/>
      <w:r>
        <w:t>solt</w:t>
      </w:r>
      <w:proofErr w:type="spellEnd"/>
      <w:r>
        <w:t xml:space="preserve"> </w:t>
      </w:r>
      <w:proofErr w:type="spellStart"/>
      <w:r>
        <w:t>iemand</w:t>
      </w:r>
      <w:proofErr w:type="spellEnd"/>
      <w:r>
        <w:t xml:space="preserve"> </w:t>
      </w:r>
      <w:proofErr w:type="spellStart"/>
      <w:r>
        <w:t>auff</w:t>
      </w:r>
      <w:proofErr w:type="spellEnd"/>
      <w:r>
        <w:t xml:space="preserve"> </w:t>
      </w:r>
      <w:proofErr w:type="spellStart"/>
      <w:r>
        <w:t>kolen</w:t>
      </w:r>
      <w:proofErr w:type="spellEnd"/>
      <w:r>
        <w:t xml:space="preserve"> gehen / das sein </w:t>
      </w:r>
      <w:proofErr w:type="spellStart"/>
      <w:r>
        <w:t>fueß</w:t>
      </w:r>
      <w:proofErr w:type="spellEnd"/>
      <w:r>
        <w:t xml:space="preserve"> </w:t>
      </w:r>
      <w:proofErr w:type="spellStart"/>
      <w:r>
        <w:t>nit</w:t>
      </w:r>
      <w:proofErr w:type="spellEnd"/>
      <w:r>
        <w:t xml:space="preserve"> </w:t>
      </w:r>
      <w:proofErr w:type="spellStart"/>
      <w:r>
        <w:t>verbrendt</w:t>
      </w:r>
      <w:proofErr w:type="spellEnd"/>
      <w:r>
        <w:t xml:space="preserve"> werden? Also gehet es / wer zu seines </w:t>
      </w:r>
      <w:proofErr w:type="spellStart"/>
      <w:r>
        <w:t>naehesten</w:t>
      </w:r>
      <w:proofErr w:type="spellEnd"/>
      <w:r>
        <w:t xml:space="preserve"> Weib gehet / es bleibt </w:t>
      </w:r>
      <w:proofErr w:type="spellStart"/>
      <w:r>
        <w:t>kainer</w:t>
      </w:r>
      <w:proofErr w:type="spellEnd"/>
      <w:r>
        <w:t xml:space="preserve"> </w:t>
      </w:r>
      <w:proofErr w:type="spellStart"/>
      <w:r>
        <w:t>unschüldig</w:t>
      </w:r>
      <w:proofErr w:type="spellEnd"/>
      <w:r>
        <w:t xml:space="preserve"> / der sie </w:t>
      </w:r>
      <w:proofErr w:type="spellStart"/>
      <w:r>
        <w:t>beruert</w:t>
      </w:r>
      <w:proofErr w:type="spellEnd"/>
      <w:r>
        <w:t xml:space="preserve">. Nu David hat sich der </w:t>
      </w:r>
      <w:proofErr w:type="spellStart"/>
      <w:r>
        <w:t>schoene</w:t>
      </w:r>
      <w:proofErr w:type="spellEnd"/>
      <w:r>
        <w:t xml:space="preserve"> der Weiber lassen </w:t>
      </w:r>
      <w:proofErr w:type="spellStart"/>
      <w:r>
        <w:t>geluesten</w:t>
      </w:r>
      <w:proofErr w:type="spellEnd"/>
      <w:r>
        <w:t xml:space="preserve"> / </w:t>
      </w:r>
      <w:proofErr w:type="spellStart"/>
      <w:r>
        <w:t>unnd</w:t>
      </w:r>
      <w:proofErr w:type="spellEnd"/>
      <w:r>
        <w:t xml:space="preserve"> solchen Gast geladen / und empfangen / des er on schaden </w:t>
      </w:r>
      <w:proofErr w:type="spellStart"/>
      <w:r>
        <w:t>nit</w:t>
      </w:r>
      <w:proofErr w:type="spellEnd"/>
      <w:r>
        <w:t xml:space="preserve"> hat wider abkommen </w:t>
      </w:r>
      <w:proofErr w:type="spellStart"/>
      <w:r>
        <w:t>maegen</w:t>
      </w:r>
      <w:proofErr w:type="spellEnd"/>
      <w:r>
        <w:t xml:space="preserve"> und ledig werden. Er verstehet aber den </w:t>
      </w:r>
      <w:proofErr w:type="spellStart"/>
      <w:r>
        <w:t>handel</w:t>
      </w:r>
      <w:proofErr w:type="spellEnd"/>
      <w:r>
        <w:t xml:space="preserve"> noch </w:t>
      </w:r>
      <w:proofErr w:type="spellStart"/>
      <w:r>
        <w:t>nit</w:t>
      </w:r>
      <w:proofErr w:type="spellEnd"/>
      <w:r>
        <w:t xml:space="preserve"> / das er </w:t>
      </w:r>
      <w:proofErr w:type="spellStart"/>
      <w:r>
        <w:t>jn</w:t>
      </w:r>
      <w:proofErr w:type="spellEnd"/>
      <w:r>
        <w:t xml:space="preserve"> treffen und </w:t>
      </w:r>
      <w:proofErr w:type="spellStart"/>
      <w:r>
        <w:t>rueren</w:t>
      </w:r>
      <w:proofErr w:type="spellEnd"/>
      <w:r>
        <w:t xml:space="preserve"> werde. </w:t>
      </w:r>
      <w:proofErr w:type="spellStart"/>
      <w:r>
        <w:t>Darumb</w:t>
      </w:r>
      <w:proofErr w:type="spellEnd"/>
      <w:r>
        <w:t xml:space="preserve"> ergrimmet </w:t>
      </w:r>
      <w:proofErr w:type="spellStart"/>
      <w:r>
        <w:t>unnd</w:t>
      </w:r>
      <w:proofErr w:type="spellEnd"/>
      <w:r>
        <w:t xml:space="preserve"> </w:t>
      </w:r>
      <w:proofErr w:type="spellStart"/>
      <w:r>
        <w:t>zornet</w:t>
      </w:r>
      <w:proofErr w:type="spellEnd"/>
      <w:r>
        <w:t xml:space="preserve"> er / wie weiter im Text folget. </w:t>
      </w:r>
    </w:p>
    <w:p w14:paraId="6F7AB90D" w14:textId="77777777" w:rsidR="001B58A6" w:rsidRDefault="001B58A6" w:rsidP="001B58A6">
      <w:pPr>
        <w:pStyle w:val="StandardWeb"/>
      </w:pPr>
      <w:r>
        <w:rPr>
          <w:rStyle w:val="Fett"/>
          <w:rFonts w:eastAsiaTheme="majorEastAsia"/>
        </w:rPr>
        <w:t xml:space="preserve">Da ergrimmet David mit grossem </w:t>
      </w:r>
      <w:proofErr w:type="spellStart"/>
      <w:r>
        <w:rPr>
          <w:rStyle w:val="Fett"/>
          <w:rFonts w:eastAsiaTheme="majorEastAsia"/>
        </w:rPr>
        <w:t>zorn</w:t>
      </w:r>
      <w:proofErr w:type="spellEnd"/>
      <w:r>
        <w:rPr>
          <w:rStyle w:val="Fett"/>
          <w:rFonts w:eastAsiaTheme="majorEastAsia"/>
        </w:rPr>
        <w:t xml:space="preserve"> wider dem man / und sprach zu Nathan / So war der Herr lebt / der man ist </w:t>
      </w:r>
      <w:proofErr w:type="spellStart"/>
      <w:r>
        <w:rPr>
          <w:rStyle w:val="Fett"/>
          <w:rFonts w:eastAsiaTheme="majorEastAsia"/>
        </w:rPr>
        <w:t>ain</w:t>
      </w:r>
      <w:proofErr w:type="spellEnd"/>
      <w:r>
        <w:rPr>
          <w:rStyle w:val="Fett"/>
          <w:rFonts w:eastAsiaTheme="majorEastAsia"/>
        </w:rPr>
        <w:t xml:space="preserve"> </w:t>
      </w:r>
      <w:proofErr w:type="spellStart"/>
      <w:r>
        <w:rPr>
          <w:rStyle w:val="Fett"/>
          <w:rFonts w:eastAsiaTheme="majorEastAsia"/>
        </w:rPr>
        <w:t>kind</w:t>
      </w:r>
      <w:proofErr w:type="spellEnd"/>
      <w:r>
        <w:rPr>
          <w:rStyle w:val="Fett"/>
          <w:rFonts w:eastAsiaTheme="majorEastAsia"/>
        </w:rPr>
        <w:t xml:space="preserve"> des </w:t>
      </w:r>
      <w:proofErr w:type="spellStart"/>
      <w:r>
        <w:rPr>
          <w:rStyle w:val="Fett"/>
          <w:rFonts w:eastAsiaTheme="majorEastAsia"/>
        </w:rPr>
        <w:t>todts</w:t>
      </w:r>
      <w:proofErr w:type="spellEnd"/>
      <w:r>
        <w:rPr>
          <w:rStyle w:val="Fett"/>
          <w:rFonts w:eastAsiaTheme="majorEastAsia"/>
        </w:rPr>
        <w:t xml:space="preserve"> / der das gethan hat / dazu </w:t>
      </w:r>
      <w:proofErr w:type="spellStart"/>
      <w:r>
        <w:rPr>
          <w:rStyle w:val="Fett"/>
          <w:rFonts w:eastAsiaTheme="majorEastAsia"/>
        </w:rPr>
        <w:t>sol</w:t>
      </w:r>
      <w:proofErr w:type="spellEnd"/>
      <w:r>
        <w:rPr>
          <w:rStyle w:val="Fett"/>
          <w:rFonts w:eastAsiaTheme="majorEastAsia"/>
        </w:rPr>
        <w:t xml:space="preserve"> er das Schaf </w:t>
      </w:r>
      <w:proofErr w:type="spellStart"/>
      <w:r>
        <w:rPr>
          <w:rStyle w:val="Fett"/>
          <w:rFonts w:eastAsiaTheme="majorEastAsia"/>
        </w:rPr>
        <w:t>vierfaeltig</w:t>
      </w:r>
      <w:proofErr w:type="spellEnd"/>
      <w:r>
        <w:rPr>
          <w:rStyle w:val="Fett"/>
          <w:rFonts w:eastAsiaTheme="majorEastAsia"/>
        </w:rPr>
        <w:t xml:space="preserve"> </w:t>
      </w:r>
      <w:proofErr w:type="spellStart"/>
      <w:r>
        <w:rPr>
          <w:rStyle w:val="Fett"/>
          <w:rFonts w:eastAsiaTheme="majorEastAsia"/>
        </w:rPr>
        <w:t>bezalen</w:t>
      </w:r>
      <w:proofErr w:type="spellEnd"/>
      <w:r>
        <w:rPr>
          <w:rStyle w:val="Fett"/>
          <w:rFonts w:eastAsiaTheme="majorEastAsia"/>
        </w:rPr>
        <w:t xml:space="preserve"> / </w:t>
      </w:r>
      <w:proofErr w:type="spellStart"/>
      <w:r>
        <w:rPr>
          <w:rStyle w:val="Fett"/>
          <w:rFonts w:eastAsiaTheme="majorEastAsia"/>
        </w:rPr>
        <w:t>darumb</w:t>
      </w:r>
      <w:proofErr w:type="spellEnd"/>
      <w:r>
        <w:rPr>
          <w:rStyle w:val="Fett"/>
          <w:rFonts w:eastAsiaTheme="majorEastAsia"/>
        </w:rPr>
        <w:t xml:space="preserve"> das er </w:t>
      </w:r>
      <w:proofErr w:type="spellStart"/>
      <w:r>
        <w:rPr>
          <w:rStyle w:val="Fett"/>
          <w:rFonts w:eastAsiaTheme="majorEastAsia"/>
        </w:rPr>
        <w:t>solchs</w:t>
      </w:r>
      <w:proofErr w:type="spellEnd"/>
      <w:r>
        <w:rPr>
          <w:rStyle w:val="Fett"/>
          <w:rFonts w:eastAsiaTheme="majorEastAsia"/>
        </w:rPr>
        <w:t xml:space="preserve"> </w:t>
      </w:r>
      <w:proofErr w:type="spellStart"/>
      <w:r>
        <w:rPr>
          <w:rStyle w:val="Fett"/>
          <w:rFonts w:eastAsiaTheme="majorEastAsia"/>
        </w:rPr>
        <w:t>than</w:t>
      </w:r>
      <w:proofErr w:type="spellEnd"/>
      <w:r>
        <w:rPr>
          <w:rStyle w:val="Fett"/>
          <w:rFonts w:eastAsiaTheme="majorEastAsia"/>
        </w:rPr>
        <w:t xml:space="preserve"> / und </w:t>
      </w:r>
      <w:proofErr w:type="spellStart"/>
      <w:r>
        <w:rPr>
          <w:rStyle w:val="Fett"/>
          <w:rFonts w:eastAsiaTheme="majorEastAsia"/>
        </w:rPr>
        <w:t>nit</w:t>
      </w:r>
      <w:proofErr w:type="spellEnd"/>
      <w:r>
        <w:rPr>
          <w:rStyle w:val="Fett"/>
          <w:rFonts w:eastAsiaTheme="majorEastAsia"/>
        </w:rPr>
        <w:t xml:space="preserve"> geschonet hat.</w:t>
      </w:r>
      <w:r>
        <w:t xml:space="preserve"> </w:t>
      </w:r>
    </w:p>
    <w:p w14:paraId="521A2826" w14:textId="77777777" w:rsidR="001B58A6" w:rsidRDefault="001B58A6" w:rsidP="001B58A6">
      <w:pPr>
        <w:pStyle w:val="StandardWeb"/>
      </w:pPr>
      <w:r>
        <w:rPr>
          <w:rStyle w:val="Hervorhebung"/>
        </w:rPr>
        <w:t xml:space="preserve">David </w:t>
      </w:r>
      <w:proofErr w:type="spellStart"/>
      <w:r>
        <w:rPr>
          <w:rStyle w:val="Hervorhebung"/>
        </w:rPr>
        <w:t>urtailet</w:t>
      </w:r>
      <w:proofErr w:type="spellEnd"/>
      <w:r>
        <w:rPr>
          <w:rStyle w:val="Hervorhebung"/>
        </w:rPr>
        <w:t xml:space="preserve"> wider sich </w:t>
      </w:r>
      <w:proofErr w:type="spellStart"/>
      <w:r>
        <w:rPr>
          <w:rStyle w:val="Hervorhebung"/>
        </w:rPr>
        <w:t>selbs</w:t>
      </w:r>
      <w:proofErr w:type="spellEnd"/>
      <w:r>
        <w:rPr>
          <w:rStyle w:val="Hervorhebung"/>
        </w:rPr>
        <w:t xml:space="preserve"> </w:t>
      </w:r>
      <w:proofErr w:type="spellStart"/>
      <w:r>
        <w:rPr>
          <w:rStyle w:val="Hervorhebung"/>
        </w:rPr>
        <w:t>onwissend</w:t>
      </w:r>
      <w:proofErr w:type="spellEnd"/>
      <w:r>
        <w:rPr>
          <w:rStyle w:val="Hervorhebung"/>
        </w:rPr>
        <w:t>.</w:t>
      </w:r>
      <w:r>
        <w:t xml:space="preserve"> David sonst von </w:t>
      </w:r>
      <w:proofErr w:type="spellStart"/>
      <w:r>
        <w:t>natur</w:t>
      </w:r>
      <w:proofErr w:type="spellEnd"/>
      <w:r>
        <w:t xml:space="preserve"> </w:t>
      </w:r>
      <w:proofErr w:type="spellStart"/>
      <w:r>
        <w:t>ain</w:t>
      </w:r>
      <w:proofErr w:type="spellEnd"/>
      <w:r>
        <w:t xml:space="preserve"> </w:t>
      </w:r>
      <w:proofErr w:type="spellStart"/>
      <w:r>
        <w:t>holdsaeliger</w:t>
      </w:r>
      <w:proofErr w:type="spellEnd"/>
      <w:r>
        <w:t xml:space="preserve"> / </w:t>
      </w:r>
      <w:proofErr w:type="spellStart"/>
      <w:r>
        <w:t>sanfftmuetiger</w:t>
      </w:r>
      <w:proofErr w:type="spellEnd"/>
      <w:r>
        <w:t xml:space="preserve"> Mann / der ergrimmet mit </w:t>
      </w:r>
      <w:proofErr w:type="spellStart"/>
      <w:r>
        <w:t>zorn</w:t>
      </w:r>
      <w:proofErr w:type="spellEnd"/>
      <w:r>
        <w:t xml:space="preserve"> über die </w:t>
      </w:r>
      <w:proofErr w:type="spellStart"/>
      <w:r>
        <w:t>unbillichen</w:t>
      </w:r>
      <w:proofErr w:type="spellEnd"/>
      <w:r>
        <w:t xml:space="preserve"> geschicht / so </w:t>
      </w:r>
      <w:proofErr w:type="spellStart"/>
      <w:r>
        <w:t>jm</w:t>
      </w:r>
      <w:proofErr w:type="spellEnd"/>
      <w:r>
        <w:t xml:space="preserve"> der Prophet </w:t>
      </w:r>
      <w:proofErr w:type="spellStart"/>
      <w:r>
        <w:t>erzaelet</w:t>
      </w:r>
      <w:proofErr w:type="spellEnd"/>
      <w:r>
        <w:t xml:space="preserve"> / </w:t>
      </w:r>
      <w:proofErr w:type="spellStart"/>
      <w:r>
        <w:t>beschleußt</w:t>
      </w:r>
      <w:proofErr w:type="spellEnd"/>
      <w:r>
        <w:t xml:space="preserve"> </w:t>
      </w:r>
      <w:proofErr w:type="spellStart"/>
      <w:r>
        <w:t>unnd</w:t>
      </w:r>
      <w:proofErr w:type="spellEnd"/>
      <w:r>
        <w:t xml:space="preserve"> </w:t>
      </w:r>
      <w:proofErr w:type="spellStart"/>
      <w:r>
        <w:t>gebeuttet</w:t>
      </w:r>
      <w:proofErr w:type="spellEnd"/>
      <w:r>
        <w:t xml:space="preserve"> / den </w:t>
      </w:r>
      <w:proofErr w:type="spellStart"/>
      <w:r>
        <w:t>unverschampten</w:t>
      </w:r>
      <w:proofErr w:type="spellEnd"/>
      <w:r>
        <w:t xml:space="preserve"> / des armen Mans </w:t>
      </w:r>
      <w:proofErr w:type="spellStart"/>
      <w:r>
        <w:t>Schaeflin</w:t>
      </w:r>
      <w:proofErr w:type="spellEnd"/>
      <w:r>
        <w:t xml:space="preserve"> raub / der dem reichen Man </w:t>
      </w:r>
      <w:proofErr w:type="spellStart"/>
      <w:r>
        <w:t>gantz</w:t>
      </w:r>
      <w:proofErr w:type="spellEnd"/>
      <w:r>
        <w:t xml:space="preserve"> </w:t>
      </w:r>
      <w:proofErr w:type="spellStart"/>
      <w:r>
        <w:t>nit</w:t>
      </w:r>
      <w:proofErr w:type="spellEnd"/>
      <w:r>
        <w:t xml:space="preserve"> von </w:t>
      </w:r>
      <w:proofErr w:type="spellStart"/>
      <w:r>
        <w:t>noeten</w:t>
      </w:r>
      <w:proofErr w:type="spellEnd"/>
      <w:r>
        <w:t xml:space="preserve"> / das grausam und mit </w:t>
      </w:r>
      <w:proofErr w:type="spellStart"/>
      <w:r>
        <w:t>gewalt</w:t>
      </w:r>
      <w:proofErr w:type="spellEnd"/>
      <w:r>
        <w:t xml:space="preserve"> unrecht </w:t>
      </w:r>
      <w:proofErr w:type="spellStart"/>
      <w:r>
        <w:t>frevel</w:t>
      </w:r>
      <w:proofErr w:type="spellEnd"/>
      <w:r>
        <w:t xml:space="preserve"> / mit dem Tod </w:t>
      </w:r>
      <w:proofErr w:type="spellStart"/>
      <w:r>
        <w:t>gestraffet</w:t>
      </w:r>
      <w:proofErr w:type="spellEnd"/>
      <w:r>
        <w:t xml:space="preserve"> / und darüber / das </w:t>
      </w:r>
      <w:proofErr w:type="spellStart"/>
      <w:r>
        <w:t>Schaeflin</w:t>
      </w:r>
      <w:proofErr w:type="spellEnd"/>
      <w:r>
        <w:t xml:space="preserve"> </w:t>
      </w:r>
      <w:proofErr w:type="spellStart"/>
      <w:r>
        <w:t>vierfaeltig</w:t>
      </w:r>
      <w:proofErr w:type="spellEnd"/>
      <w:r>
        <w:t xml:space="preserve"> wider gefordert / und </w:t>
      </w:r>
      <w:proofErr w:type="spellStart"/>
      <w:r>
        <w:t>bezalt</w:t>
      </w:r>
      <w:proofErr w:type="spellEnd"/>
      <w:r>
        <w:t xml:space="preserve"> werden / nach dem </w:t>
      </w:r>
      <w:proofErr w:type="spellStart"/>
      <w:r>
        <w:t>gesatz</w:t>
      </w:r>
      <w:proofErr w:type="spellEnd"/>
      <w:r>
        <w:t xml:space="preserve"> / </w:t>
      </w:r>
      <w:proofErr w:type="spellStart"/>
      <w:r>
        <w:t>Exo</w:t>
      </w:r>
      <w:proofErr w:type="spellEnd"/>
      <w:r>
        <w:t xml:space="preserve">. 22. </w:t>
      </w:r>
      <w:proofErr w:type="spellStart"/>
      <w:r>
        <w:t>Schweret</w:t>
      </w:r>
      <w:proofErr w:type="spellEnd"/>
      <w:r>
        <w:t xml:space="preserve"> und bezeuget es mit dem Namen Gottes / das dieser Man sei </w:t>
      </w:r>
      <w:proofErr w:type="spellStart"/>
      <w:r>
        <w:t>ain</w:t>
      </w:r>
      <w:proofErr w:type="spellEnd"/>
      <w:r>
        <w:t xml:space="preserve"> </w:t>
      </w:r>
      <w:proofErr w:type="spellStart"/>
      <w:r>
        <w:t>kind</w:t>
      </w:r>
      <w:proofErr w:type="spellEnd"/>
      <w:r>
        <w:t xml:space="preserve"> des </w:t>
      </w:r>
      <w:proofErr w:type="spellStart"/>
      <w:r>
        <w:t>todes</w:t>
      </w:r>
      <w:proofErr w:type="spellEnd"/>
      <w:r>
        <w:t xml:space="preserve"> / das ist / er </w:t>
      </w:r>
      <w:proofErr w:type="spellStart"/>
      <w:r>
        <w:t>muesse</w:t>
      </w:r>
      <w:proofErr w:type="spellEnd"/>
      <w:r>
        <w:t xml:space="preserve"> sterben / so war der Herr lebet / spricht er / das ist / bei dem </w:t>
      </w:r>
      <w:proofErr w:type="spellStart"/>
      <w:r>
        <w:t>Hoehesten</w:t>
      </w:r>
      <w:proofErr w:type="spellEnd"/>
      <w:r>
        <w:t xml:space="preserve"> und lebendigen Gott. </w:t>
      </w:r>
      <w:proofErr w:type="spellStart"/>
      <w:r>
        <w:t>Welchs</w:t>
      </w:r>
      <w:proofErr w:type="spellEnd"/>
      <w:r>
        <w:t xml:space="preserve"> ist die form des </w:t>
      </w:r>
      <w:proofErr w:type="spellStart"/>
      <w:r>
        <w:t>Aydschwurs</w:t>
      </w:r>
      <w:proofErr w:type="spellEnd"/>
      <w:r>
        <w:t xml:space="preserve"> / die in der </w:t>
      </w:r>
      <w:proofErr w:type="spellStart"/>
      <w:r>
        <w:t>hailigen</w:t>
      </w:r>
      <w:proofErr w:type="spellEnd"/>
      <w:r>
        <w:t xml:space="preserve"> </w:t>
      </w:r>
      <w:proofErr w:type="spellStart"/>
      <w:r>
        <w:t>schrifft</w:t>
      </w:r>
      <w:proofErr w:type="spellEnd"/>
      <w:r>
        <w:t xml:space="preserve"> / </w:t>
      </w:r>
      <w:proofErr w:type="spellStart"/>
      <w:r>
        <w:t>vielfaeltig</w:t>
      </w:r>
      <w:proofErr w:type="spellEnd"/>
      <w:r>
        <w:t xml:space="preserve"> und </w:t>
      </w:r>
      <w:proofErr w:type="spellStart"/>
      <w:r>
        <w:t>offt</w:t>
      </w:r>
      <w:proofErr w:type="spellEnd"/>
      <w:r>
        <w:t xml:space="preserve"> gebraucht </w:t>
      </w:r>
      <w:proofErr w:type="spellStart"/>
      <w:r>
        <w:t>würt</w:t>
      </w:r>
      <w:proofErr w:type="spellEnd"/>
      <w:r>
        <w:t xml:space="preserve">. </w:t>
      </w:r>
      <w:proofErr w:type="spellStart"/>
      <w:r>
        <w:t>Unnd</w:t>
      </w:r>
      <w:proofErr w:type="spellEnd"/>
      <w:r>
        <w:t xml:space="preserve"> daher entsetzten sich die </w:t>
      </w:r>
      <w:proofErr w:type="spellStart"/>
      <w:r>
        <w:t>frummen</w:t>
      </w:r>
      <w:proofErr w:type="spellEnd"/>
      <w:r>
        <w:t xml:space="preserve"> Christen </w:t>
      </w:r>
      <w:proofErr w:type="spellStart"/>
      <w:r>
        <w:t>nit</w:t>
      </w:r>
      <w:proofErr w:type="spellEnd"/>
      <w:r>
        <w:t xml:space="preserve"> </w:t>
      </w:r>
      <w:proofErr w:type="spellStart"/>
      <w:r>
        <w:t>Ayd</w:t>
      </w:r>
      <w:proofErr w:type="spellEnd"/>
      <w:r>
        <w:t xml:space="preserve"> zu schweren / wider unsere </w:t>
      </w:r>
      <w:proofErr w:type="spellStart"/>
      <w:r>
        <w:t>tauff</w:t>
      </w:r>
      <w:proofErr w:type="spellEnd"/>
      <w:r>
        <w:t xml:space="preserve"> </w:t>
      </w:r>
      <w:proofErr w:type="spellStart"/>
      <w:r>
        <w:t>brueder</w:t>
      </w:r>
      <w:proofErr w:type="spellEnd"/>
      <w:r>
        <w:t xml:space="preserve">. Und ist auch </w:t>
      </w:r>
      <w:proofErr w:type="spellStart"/>
      <w:r>
        <w:t>nit</w:t>
      </w:r>
      <w:proofErr w:type="spellEnd"/>
      <w:r>
        <w:t xml:space="preserve"> wider </w:t>
      </w:r>
      <w:proofErr w:type="spellStart"/>
      <w:r>
        <w:t>dz</w:t>
      </w:r>
      <w:proofErr w:type="spellEnd"/>
      <w:r>
        <w:t xml:space="preserve"> / das </w:t>
      </w:r>
      <w:proofErr w:type="spellStart"/>
      <w:r>
        <w:t>Matthei</w:t>
      </w:r>
      <w:proofErr w:type="spellEnd"/>
      <w:r>
        <w:t xml:space="preserve"> im 5. </w:t>
      </w:r>
      <w:proofErr w:type="spellStart"/>
      <w:r>
        <w:t>cap</w:t>
      </w:r>
      <w:proofErr w:type="spellEnd"/>
      <w:r>
        <w:t xml:space="preserve">. stehet. </w:t>
      </w:r>
      <w:proofErr w:type="spellStart"/>
      <w:r>
        <w:t>Ir</w:t>
      </w:r>
      <w:proofErr w:type="spellEnd"/>
      <w:r>
        <w:t xml:space="preserve"> sollen aller ding </w:t>
      </w:r>
      <w:proofErr w:type="spellStart"/>
      <w:r>
        <w:t>nit</w:t>
      </w:r>
      <w:proofErr w:type="spellEnd"/>
      <w:r>
        <w:t xml:space="preserve"> schweren. Christus will </w:t>
      </w:r>
      <w:proofErr w:type="spellStart"/>
      <w:r>
        <w:t>ia</w:t>
      </w:r>
      <w:proofErr w:type="spellEnd"/>
      <w:r>
        <w:t xml:space="preserve"> das wir das </w:t>
      </w:r>
      <w:proofErr w:type="spellStart"/>
      <w:r>
        <w:t>Gesatz</w:t>
      </w:r>
      <w:proofErr w:type="spellEnd"/>
      <w:r>
        <w:t xml:space="preserve"> </w:t>
      </w:r>
      <w:proofErr w:type="spellStart"/>
      <w:r>
        <w:t>erfuellen</w:t>
      </w:r>
      <w:proofErr w:type="spellEnd"/>
      <w:r>
        <w:t xml:space="preserve"> / </w:t>
      </w:r>
      <w:proofErr w:type="spellStart"/>
      <w:r>
        <w:t>welchs</w:t>
      </w:r>
      <w:proofErr w:type="spellEnd"/>
      <w:r>
        <w:t xml:space="preserve"> </w:t>
      </w:r>
      <w:proofErr w:type="spellStart"/>
      <w:r>
        <w:t>warhafftig</w:t>
      </w:r>
      <w:proofErr w:type="spellEnd"/>
      <w:r>
        <w:t xml:space="preserve"> und aller ding </w:t>
      </w:r>
      <w:proofErr w:type="spellStart"/>
      <w:r>
        <w:t>erfuellet</w:t>
      </w:r>
      <w:proofErr w:type="spellEnd"/>
      <w:r>
        <w:t xml:space="preserve"> / so das </w:t>
      </w:r>
      <w:proofErr w:type="spellStart"/>
      <w:r>
        <w:t>hertz</w:t>
      </w:r>
      <w:proofErr w:type="spellEnd"/>
      <w:r>
        <w:t xml:space="preserve"> die </w:t>
      </w:r>
      <w:proofErr w:type="spellStart"/>
      <w:r>
        <w:t>warhait</w:t>
      </w:r>
      <w:proofErr w:type="spellEnd"/>
      <w:r>
        <w:t xml:space="preserve"> liebend / on </w:t>
      </w:r>
      <w:proofErr w:type="spellStart"/>
      <w:r>
        <w:t>gleißnerei</w:t>
      </w:r>
      <w:proofErr w:type="spellEnd"/>
      <w:r>
        <w:t xml:space="preserve"> sein </w:t>
      </w:r>
      <w:proofErr w:type="spellStart"/>
      <w:r>
        <w:t>würt</w:t>
      </w:r>
      <w:proofErr w:type="spellEnd"/>
      <w:r>
        <w:t xml:space="preserve"> / Zu gleich wie er Christus / alle </w:t>
      </w:r>
      <w:proofErr w:type="spellStart"/>
      <w:r>
        <w:t>fuerung</w:t>
      </w:r>
      <w:proofErr w:type="spellEnd"/>
      <w:r>
        <w:t xml:space="preserve"> und </w:t>
      </w:r>
      <w:proofErr w:type="spellStart"/>
      <w:r>
        <w:t>raitzungen</w:t>
      </w:r>
      <w:proofErr w:type="spellEnd"/>
      <w:r>
        <w:t xml:space="preserve"> des </w:t>
      </w:r>
      <w:proofErr w:type="spellStart"/>
      <w:r>
        <w:t>zorns</w:t>
      </w:r>
      <w:proofErr w:type="spellEnd"/>
      <w:r>
        <w:t xml:space="preserve"> von unsern </w:t>
      </w:r>
      <w:proofErr w:type="spellStart"/>
      <w:r>
        <w:t>hertzen</w:t>
      </w:r>
      <w:proofErr w:type="spellEnd"/>
      <w:r>
        <w:t xml:space="preserve"> </w:t>
      </w:r>
      <w:proofErr w:type="spellStart"/>
      <w:r>
        <w:t>außreuttend</w:t>
      </w:r>
      <w:proofErr w:type="spellEnd"/>
      <w:r>
        <w:t xml:space="preserve"> / die raine liebe </w:t>
      </w:r>
      <w:proofErr w:type="spellStart"/>
      <w:r>
        <w:t>befolhen</w:t>
      </w:r>
      <w:proofErr w:type="spellEnd"/>
      <w:r>
        <w:t xml:space="preserve"> haben </w:t>
      </w:r>
      <w:proofErr w:type="spellStart"/>
      <w:r>
        <w:t>wil</w:t>
      </w:r>
      <w:proofErr w:type="spellEnd"/>
      <w:r>
        <w:t xml:space="preserve">. Warlich die </w:t>
      </w:r>
      <w:proofErr w:type="spellStart"/>
      <w:r>
        <w:t>Phariseer</w:t>
      </w:r>
      <w:proofErr w:type="spellEnd"/>
      <w:r>
        <w:t xml:space="preserve"> / waren von der </w:t>
      </w:r>
      <w:proofErr w:type="spellStart"/>
      <w:r>
        <w:t>trew</w:t>
      </w:r>
      <w:proofErr w:type="spellEnd"/>
      <w:r>
        <w:t xml:space="preserve"> und </w:t>
      </w:r>
      <w:proofErr w:type="spellStart"/>
      <w:r>
        <w:t>warhait</w:t>
      </w:r>
      <w:proofErr w:type="spellEnd"/>
      <w:r>
        <w:t xml:space="preserve"> </w:t>
      </w:r>
      <w:proofErr w:type="spellStart"/>
      <w:r>
        <w:t>entfrembd</w:t>
      </w:r>
      <w:proofErr w:type="spellEnd"/>
      <w:r>
        <w:t xml:space="preserve"> / und bei </w:t>
      </w:r>
      <w:proofErr w:type="spellStart"/>
      <w:r>
        <w:t>jnen</w:t>
      </w:r>
      <w:proofErr w:type="spellEnd"/>
      <w:r>
        <w:t xml:space="preserve"> was nichts / Ja und Nain. Sonst ist es gewiß / dann den </w:t>
      </w:r>
      <w:proofErr w:type="spellStart"/>
      <w:r>
        <w:t>namen</w:t>
      </w:r>
      <w:proofErr w:type="spellEnd"/>
      <w:r>
        <w:t xml:space="preserve"> Gottes </w:t>
      </w:r>
      <w:proofErr w:type="spellStart"/>
      <w:r>
        <w:t>anruffen</w:t>
      </w:r>
      <w:proofErr w:type="spellEnd"/>
      <w:r>
        <w:t xml:space="preserve"> / und </w:t>
      </w:r>
      <w:proofErr w:type="spellStart"/>
      <w:r>
        <w:t>ainfaeltiglich</w:t>
      </w:r>
      <w:proofErr w:type="spellEnd"/>
      <w:r>
        <w:t xml:space="preserve"> nennen / </w:t>
      </w:r>
      <w:proofErr w:type="spellStart"/>
      <w:r>
        <w:t>nit</w:t>
      </w:r>
      <w:proofErr w:type="spellEnd"/>
      <w:r>
        <w:t xml:space="preserve"> </w:t>
      </w:r>
      <w:proofErr w:type="spellStart"/>
      <w:r>
        <w:t>boeß</w:t>
      </w:r>
      <w:proofErr w:type="spellEnd"/>
      <w:r>
        <w:t xml:space="preserve"> ist / das seiner </w:t>
      </w:r>
      <w:proofErr w:type="spellStart"/>
      <w:r>
        <w:t>Eeer</w:t>
      </w:r>
      <w:proofErr w:type="spellEnd"/>
      <w:r>
        <w:t xml:space="preserve"> ists nichts </w:t>
      </w:r>
      <w:proofErr w:type="spellStart"/>
      <w:r>
        <w:t>nachtails</w:t>
      </w:r>
      <w:proofErr w:type="spellEnd"/>
      <w:r>
        <w:t xml:space="preserve"> / noch </w:t>
      </w:r>
      <w:proofErr w:type="spellStart"/>
      <w:r>
        <w:t>abbrüchig</w:t>
      </w:r>
      <w:proofErr w:type="spellEnd"/>
      <w:r>
        <w:t xml:space="preserve"> / </w:t>
      </w:r>
      <w:proofErr w:type="spellStart"/>
      <w:r>
        <w:t>ia</w:t>
      </w:r>
      <w:proofErr w:type="spellEnd"/>
      <w:r>
        <w:t xml:space="preserve"> es ist seiner </w:t>
      </w:r>
      <w:proofErr w:type="spellStart"/>
      <w:r>
        <w:t>Eer</w:t>
      </w:r>
      <w:proofErr w:type="spellEnd"/>
      <w:r>
        <w:t xml:space="preserve"> </w:t>
      </w:r>
      <w:proofErr w:type="spellStart"/>
      <w:r>
        <w:t>fürderlich</w:t>
      </w:r>
      <w:proofErr w:type="spellEnd"/>
      <w:r>
        <w:t xml:space="preserve"> / und thut </w:t>
      </w:r>
      <w:proofErr w:type="spellStart"/>
      <w:r>
        <w:t>vil</w:t>
      </w:r>
      <w:proofErr w:type="spellEnd"/>
      <w:r>
        <w:t xml:space="preserve"> dazu / so mit recht </w:t>
      </w:r>
      <w:proofErr w:type="spellStart"/>
      <w:r>
        <w:t>unnd</w:t>
      </w:r>
      <w:proofErr w:type="spellEnd"/>
      <w:r>
        <w:t xml:space="preserve"> </w:t>
      </w:r>
      <w:proofErr w:type="spellStart"/>
      <w:r>
        <w:t>gerechtigkait</w:t>
      </w:r>
      <w:proofErr w:type="spellEnd"/>
      <w:r>
        <w:t xml:space="preserve"> sein Nam </w:t>
      </w:r>
      <w:proofErr w:type="spellStart"/>
      <w:r>
        <w:t>genent</w:t>
      </w:r>
      <w:proofErr w:type="spellEnd"/>
      <w:r>
        <w:t xml:space="preserve"> </w:t>
      </w:r>
      <w:proofErr w:type="spellStart"/>
      <w:r>
        <w:t>würt</w:t>
      </w:r>
      <w:proofErr w:type="spellEnd"/>
      <w:r>
        <w:t xml:space="preserve"> / und herfür bracht. Weil aber </w:t>
      </w:r>
      <w:proofErr w:type="spellStart"/>
      <w:r>
        <w:t>dises</w:t>
      </w:r>
      <w:proofErr w:type="spellEnd"/>
      <w:r>
        <w:t xml:space="preserve"> </w:t>
      </w:r>
      <w:proofErr w:type="spellStart"/>
      <w:r>
        <w:t>ort</w:t>
      </w:r>
      <w:proofErr w:type="spellEnd"/>
      <w:r>
        <w:t xml:space="preserve"> vom </w:t>
      </w:r>
      <w:proofErr w:type="spellStart"/>
      <w:r>
        <w:t>aydschwur</w:t>
      </w:r>
      <w:proofErr w:type="spellEnd"/>
      <w:r>
        <w:t xml:space="preserve"> von andern / </w:t>
      </w:r>
      <w:proofErr w:type="spellStart"/>
      <w:r>
        <w:t>gnugsam</w:t>
      </w:r>
      <w:proofErr w:type="spellEnd"/>
      <w:r>
        <w:t xml:space="preserve"> </w:t>
      </w:r>
      <w:proofErr w:type="spellStart"/>
      <w:r>
        <w:t>gründtlich</w:t>
      </w:r>
      <w:proofErr w:type="spellEnd"/>
      <w:r>
        <w:t xml:space="preserve"> / und schier zum </w:t>
      </w:r>
      <w:proofErr w:type="spellStart"/>
      <w:r>
        <w:t>verdruß</w:t>
      </w:r>
      <w:proofErr w:type="spellEnd"/>
      <w:r>
        <w:t xml:space="preserve"> gehandelt / acht ich es </w:t>
      </w:r>
      <w:proofErr w:type="spellStart"/>
      <w:r>
        <w:t>unnoetig</w:t>
      </w:r>
      <w:proofErr w:type="spellEnd"/>
      <w:r>
        <w:t xml:space="preserve"> etwas </w:t>
      </w:r>
      <w:proofErr w:type="spellStart"/>
      <w:r>
        <w:t>weitters</w:t>
      </w:r>
      <w:proofErr w:type="spellEnd"/>
      <w:r>
        <w:t xml:space="preserve"> / dann wie </w:t>
      </w:r>
      <w:proofErr w:type="spellStart"/>
      <w:r>
        <w:t>jm</w:t>
      </w:r>
      <w:proofErr w:type="spellEnd"/>
      <w:r>
        <w:t xml:space="preserve"> </w:t>
      </w:r>
      <w:proofErr w:type="spellStart"/>
      <w:r>
        <w:t>furgang</w:t>
      </w:r>
      <w:proofErr w:type="spellEnd"/>
      <w:r>
        <w:t xml:space="preserve"> </w:t>
      </w:r>
      <w:proofErr w:type="spellStart"/>
      <w:r>
        <w:t>anzaigt</w:t>
      </w:r>
      <w:proofErr w:type="spellEnd"/>
      <w:r>
        <w:t xml:space="preserve"> / davon zu reden. </w:t>
      </w:r>
    </w:p>
    <w:p w14:paraId="50832088" w14:textId="77777777" w:rsidR="001B58A6" w:rsidRDefault="001B58A6" w:rsidP="001B58A6">
      <w:pPr>
        <w:pStyle w:val="StandardWeb"/>
      </w:pPr>
      <w:r>
        <w:t xml:space="preserve">Solch </w:t>
      </w:r>
      <w:proofErr w:type="spellStart"/>
      <w:r>
        <w:t>urtail</w:t>
      </w:r>
      <w:proofErr w:type="spellEnd"/>
      <w:r>
        <w:t xml:space="preserve"> </w:t>
      </w:r>
      <w:proofErr w:type="spellStart"/>
      <w:r>
        <w:t>faellet</w:t>
      </w:r>
      <w:proofErr w:type="spellEnd"/>
      <w:r>
        <w:t xml:space="preserve"> David / und </w:t>
      </w:r>
      <w:proofErr w:type="spellStart"/>
      <w:r>
        <w:t>bestettigets</w:t>
      </w:r>
      <w:proofErr w:type="spellEnd"/>
      <w:r>
        <w:t xml:space="preserve"> dazu mit dem </w:t>
      </w:r>
      <w:proofErr w:type="spellStart"/>
      <w:r>
        <w:t>Ayd</w:t>
      </w:r>
      <w:proofErr w:type="spellEnd"/>
      <w:r>
        <w:t xml:space="preserve"> / wie </w:t>
      </w:r>
      <w:proofErr w:type="spellStart"/>
      <w:r>
        <w:t>gehoert</w:t>
      </w:r>
      <w:proofErr w:type="spellEnd"/>
      <w:r>
        <w:t xml:space="preserve"> / das dem </w:t>
      </w:r>
      <w:proofErr w:type="spellStart"/>
      <w:r>
        <w:t>volstreckung</w:t>
      </w:r>
      <w:proofErr w:type="spellEnd"/>
      <w:r>
        <w:t xml:space="preserve"> geschehe. Dann wer ist der / so er anders mit etwas menschlicher </w:t>
      </w:r>
      <w:proofErr w:type="spellStart"/>
      <w:r>
        <w:t>freundtlichait</w:t>
      </w:r>
      <w:proofErr w:type="spellEnd"/>
      <w:r>
        <w:t xml:space="preserve"> begabet / </w:t>
      </w:r>
      <w:proofErr w:type="spellStart"/>
      <w:r>
        <w:t>billichen</w:t>
      </w:r>
      <w:proofErr w:type="spellEnd"/>
      <w:r>
        <w:t xml:space="preserve"> und </w:t>
      </w:r>
      <w:proofErr w:type="spellStart"/>
      <w:r>
        <w:t>wol</w:t>
      </w:r>
      <w:proofErr w:type="spellEnd"/>
      <w:r>
        <w:t xml:space="preserve"> </w:t>
      </w:r>
      <w:proofErr w:type="spellStart"/>
      <w:r>
        <w:t>zufriden</w:t>
      </w:r>
      <w:proofErr w:type="spellEnd"/>
      <w:r>
        <w:t xml:space="preserve"> sein </w:t>
      </w:r>
      <w:proofErr w:type="spellStart"/>
      <w:r>
        <w:t>kuende</w:t>
      </w:r>
      <w:proofErr w:type="spellEnd"/>
      <w:r>
        <w:t xml:space="preserve"> / und </w:t>
      </w:r>
      <w:proofErr w:type="spellStart"/>
      <w:r>
        <w:t>nit</w:t>
      </w:r>
      <w:proofErr w:type="spellEnd"/>
      <w:r>
        <w:t xml:space="preserve"> mit </w:t>
      </w:r>
      <w:proofErr w:type="spellStart"/>
      <w:r>
        <w:t>überauß</w:t>
      </w:r>
      <w:proofErr w:type="spellEnd"/>
      <w:r>
        <w:t xml:space="preserve"> grossem </w:t>
      </w:r>
      <w:proofErr w:type="spellStart"/>
      <w:r>
        <w:t>zorn</w:t>
      </w:r>
      <w:proofErr w:type="spellEnd"/>
      <w:r>
        <w:t xml:space="preserve"> beweget / über </w:t>
      </w:r>
      <w:proofErr w:type="spellStart"/>
      <w:r>
        <w:t>ain</w:t>
      </w:r>
      <w:proofErr w:type="spellEnd"/>
      <w:r>
        <w:t xml:space="preserve"> </w:t>
      </w:r>
      <w:proofErr w:type="spellStart"/>
      <w:r>
        <w:t>solichen</w:t>
      </w:r>
      <w:proofErr w:type="spellEnd"/>
      <w:r>
        <w:t xml:space="preserve"> gewaltigen Raub. Wie nu David gesagt / und das </w:t>
      </w:r>
      <w:proofErr w:type="spellStart"/>
      <w:r>
        <w:t>urtail</w:t>
      </w:r>
      <w:proofErr w:type="spellEnd"/>
      <w:r>
        <w:t xml:space="preserve"> </w:t>
      </w:r>
      <w:proofErr w:type="spellStart"/>
      <w:r>
        <w:t>gefaelt</w:t>
      </w:r>
      <w:proofErr w:type="spellEnd"/>
      <w:r>
        <w:t xml:space="preserve"> / also geschahe es / gehet aber über sein </w:t>
      </w:r>
      <w:proofErr w:type="spellStart"/>
      <w:r>
        <w:t>halß</w:t>
      </w:r>
      <w:proofErr w:type="spellEnd"/>
      <w:r>
        <w:t xml:space="preserve"> / wie folgt. </w:t>
      </w:r>
    </w:p>
    <w:p w14:paraId="5183DC5E" w14:textId="77777777" w:rsidR="001B58A6" w:rsidRDefault="001B58A6" w:rsidP="001B58A6">
      <w:pPr>
        <w:pStyle w:val="StandardWeb"/>
      </w:pPr>
      <w:r>
        <w:rPr>
          <w:rStyle w:val="Fett"/>
          <w:rFonts w:eastAsiaTheme="majorEastAsia"/>
        </w:rPr>
        <w:t xml:space="preserve">Da sprach Nathan zu David / Du bist der man / Also spricht der Herr / Gott Israel / Ich hab dich zu </w:t>
      </w:r>
      <w:proofErr w:type="spellStart"/>
      <w:r>
        <w:rPr>
          <w:rStyle w:val="Fett"/>
          <w:rFonts w:eastAsiaTheme="majorEastAsia"/>
        </w:rPr>
        <w:t>ainem</w:t>
      </w:r>
      <w:proofErr w:type="spellEnd"/>
      <w:r>
        <w:rPr>
          <w:rStyle w:val="Fett"/>
          <w:rFonts w:eastAsiaTheme="majorEastAsia"/>
        </w:rPr>
        <w:t xml:space="preserve"> </w:t>
      </w:r>
      <w:proofErr w:type="spellStart"/>
      <w:r>
        <w:rPr>
          <w:rStyle w:val="Fett"/>
          <w:rFonts w:eastAsiaTheme="majorEastAsia"/>
        </w:rPr>
        <w:t>Künig</w:t>
      </w:r>
      <w:proofErr w:type="spellEnd"/>
      <w:r>
        <w:rPr>
          <w:rStyle w:val="Fett"/>
          <w:rFonts w:eastAsiaTheme="majorEastAsia"/>
        </w:rPr>
        <w:t xml:space="preserve"> gesalbet über Israel / und hab dich errettet </w:t>
      </w:r>
      <w:proofErr w:type="spellStart"/>
      <w:r>
        <w:rPr>
          <w:rStyle w:val="Fett"/>
          <w:rFonts w:eastAsiaTheme="majorEastAsia"/>
        </w:rPr>
        <w:t>auß</w:t>
      </w:r>
      <w:proofErr w:type="spellEnd"/>
      <w:r>
        <w:rPr>
          <w:rStyle w:val="Fett"/>
          <w:rFonts w:eastAsiaTheme="majorEastAsia"/>
        </w:rPr>
        <w:t xml:space="preserve"> der </w:t>
      </w:r>
      <w:proofErr w:type="spellStart"/>
      <w:r>
        <w:rPr>
          <w:rStyle w:val="Fett"/>
          <w:rFonts w:eastAsiaTheme="majorEastAsia"/>
        </w:rPr>
        <w:t>hand</w:t>
      </w:r>
      <w:proofErr w:type="spellEnd"/>
      <w:r>
        <w:rPr>
          <w:rStyle w:val="Fett"/>
          <w:rFonts w:eastAsiaTheme="majorEastAsia"/>
        </w:rPr>
        <w:t xml:space="preserve"> Sauls / und hab dir deines </w:t>
      </w:r>
      <w:proofErr w:type="spellStart"/>
      <w:r>
        <w:rPr>
          <w:rStyle w:val="Fett"/>
          <w:rFonts w:eastAsiaTheme="majorEastAsia"/>
        </w:rPr>
        <w:t>herren</w:t>
      </w:r>
      <w:proofErr w:type="spellEnd"/>
      <w:r>
        <w:rPr>
          <w:rStyle w:val="Fett"/>
          <w:rFonts w:eastAsiaTheme="majorEastAsia"/>
        </w:rPr>
        <w:t xml:space="preserve"> </w:t>
      </w:r>
      <w:proofErr w:type="spellStart"/>
      <w:r>
        <w:rPr>
          <w:rStyle w:val="Fett"/>
          <w:rFonts w:eastAsiaTheme="majorEastAsia"/>
        </w:rPr>
        <w:t>hauß</w:t>
      </w:r>
      <w:proofErr w:type="spellEnd"/>
      <w:r>
        <w:rPr>
          <w:rStyle w:val="Fett"/>
          <w:rFonts w:eastAsiaTheme="majorEastAsia"/>
        </w:rPr>
        <w:t xml:space="preserve"> geben / dazu seine </w:t>
      </w:r>
      <w:proofErr w:type="spellStart"/>
      <w:r>
        <w:rPr>
          <w:rStyle w:val="Fett"/>
          <w:rFonts w:eastAsiaTheme="majorEastAsia"/>
        </w:rPr>
        <w:t>weiber</w:t>
      </w:r>
      <w:proofErr w:type="spellEnd"/>
      <w:r>
        <w:rPr>
          <w:rStyle w:val="Fett"/>
          <w:rFonts w:eastAsiaTheme="majorEastAsia"/>
        </w:rPr>
        <w:t xml:space="preserve"> in dein schoss / und hab dir das </w:t>
      </w:r>
      <w:proofErr w:type="spellStart"/>
      <w:r>
        <w:rPr>
          <w:rStyle w:val="Fett"/>
          <w:rFonts w:eastAsiaTheme="majorEastAsia"/>
        </w:rPr>
        <w:t>hauß</w:t>
      </w:r>
      <w:proofErr w:type="spellEnd"/>
      <w:r>
        <w:rPr>
          <w:rStyle w:val="Fett"/>
          <w:rFonts w:eastAsiaTheme="majorEastAsia"/>
        </w:rPr>
        <w:t xml:space="preserve"> Israel und Juda geben / Und ist das zu wenig / </w:t>
      </w:r>
      <w:proofErr w:type="spellStart"/>
      <w:r>
        <w:rPr>
          <w:rStyle w:val="Fett"/>
          <w:rFonts w:eastAsiaTheme="majorEastAsia"/>
        </w:rPr>
        <w:t>wil</w:t>
      </w:r>
      <w:proofErr w:type="spellEnd"/>
      <w:r>
        <w:rPr>
          <w:rStyle w:val="Fett"/>
          <w:rFonts w:eastAsiaTheme="majorEastAsia"/>
        </w:rPr>
        <w:t xml:space="preserve"> ich noch diß und das </w:t>
      </w:r>
      <w:proofErr w:type="spellStart"/>
      <w:r>
        <w:rPr>
          <w:rStyle w:val="Fett"/>
          <w:rFonts w:eastAsiaTheme="majorEastAsia"/>
        </w:rPr>
        <w:t>hinzuthun</w:t>
      </w:r>
      <w:proofErr w:type="spellEnd"/>
      <w:r>
        <w:rPr>
          <w:rStyle w:val="Fett"/>
          <w:rFonts w:eastAsiaTheme="majorEastAsia"/>
        </w:rPr>
        <w:t>.</w:t>
      </w:r>
      <w:r>
        <w:t xml:space="preserve"> </w:t>
      </w:r>
    </w:p>
    <w:p w14:paraId="4AA9EF9E" w14:textId="77777777" w:rsidR="001B58A6" w:rsidRDefault="001B58A6" w:rsidP="001B58A6">
      <w:pPr>
        <w:pStyle w:val="StandardWeb"/>
      </w:pPr>
      <w:r>
        <w:rPr>
          <w:rStyle w:val="Hervorhebung"/>
        </w:rPr>
        <w:t>Nathan donnerschlagt zu David.</w:t>
      </w:r>
      <w:r>
        <w:t xml:space="preserve"> Der Prophet Nathan / </w:t>
      </w:r>
      <w:proofErr w:type="spellStart"/>
      <w:r>
        <w:t>zeücht</w:t>
      </w:r>
      <w:proofErr w:type="spellEnd"/>
      <w:r>
        <w:t xml:space="preserve"> den David in seinen </w:t>
      </w:r>
      <w:proofErr w:type="spellStart"/>
      <w:r>
        <w:t>selbs</w:t>
      </w:r>
      <w:proofErr w:type="spellEnd"/>
      <w:r>
        <w:t xml:space="preserve"> worten / und </w:t>
      </w:r>
      <w:proofErr w:type="spellStart"/>
      <w:r>
        <w:t>urtail</w:t>
      </w:r>
      <w:proofErr w:type="spellEnd"/>
      <w:r>
        <w:t xml:space="preserve"> </w:t>
      </w:r>
      <w:proofErr w:type="spellStart"/>
      <w:r>
        <w:t>gefangnen</w:t>
      </w:r>
      <w:proofErr w:type="spellEnd"/>
      <w:r>
        <w:t xml:space="preserve"> / zur </w:t>
      </w:r>
      <w:proofErr w:type="spellStart"/>
      <w:r>
        <w:t>erkantnuß</w:t>
      </w:r>
      <w:proofErr w:type="spellEnd"/>
      <w:r>
        <w:t xml:space="preserve"> seiner </w:t>
      </w:r>
      <w:proofErr w:type="spellStart"/>
      <w:r>
        <w:t>sünden</w:t>
      </w:r>
      <w:proofErr w:type="spellEnd"/>
      <w:r>
        <w:t xml:space="preserve"> und </w:t>
      </w:r>
      <w:proofErr w:type="spellStart"/>
      <w:r>
        <w:t>übels</w:t>
      </w:r>
      <w:proofErr w:type="spellEnd"/>
      <w:r>
        <w:t xml:space="preserve">. Der auch itzt über den Propheten so </w:t>
      </w:r>
      <w:proofErr w:type="spellStart"/>
      <w:r>
        <w:t>haell</w:t>
      </w:r>
      <w:proofErr w:type="spellEnd"/>
      <w:r>
        <w:t xml:space="preserve"> und </w:t>
      </w:r>
      <w:proofErr w:type="spellStart"/>
      <w:r>
        <w:t>clar</w:t>
      </w:r>
      <w:proofErr w:type="spellEnd"/>
      <w:r>
        <w:t xml:space="preserve"> redend / </w:t>
      </w:r>
      <w:proofErr w:type="spellStart"/>
      <w:r>
        <w:t>nit</w:t>
      </w:r>
      <w:proofErr w:type="spellEnd"/>
      <w:r>
        <w:t xml:space="preserve"> </w:t>
      </w:r>
      <w:proofErr w:type="spellStart"/>
      <w:r>
        <w:t>zuernen</w:t>
      </w:r>
      <w:proofErr w:type="spellEnd"/>
      <w:r>
        <w:t xml:space="preserve"> </w:t>
      </w:r>
      <w:proofErr w:type="spellStart"/>
      <w:r>
        <w:t>kan</w:t>
      </w:r>
      <w:proofErr w:type="spellEnd"/>
      <w:r>
        <w:t xml:space="preserve"> oder </w:t>
      </w:r>
      <w:proofErr w:type="spellStart"/>
      <w:r>
        <w:t>darff</w:t>
      </w:r>
      <w:proofErr w:type="spellEnd"/>
      <w:r>
        <w:t xml:space="preserve">. Und darüber verkündet er dem </w:t>
      </w:r>
      <w:proofErr w:type="spellStart"/>
      <w:r>
        <w:t>entsatzten</w:t>
      </w:r>
      <w:proofErr w:type="spellEnd"/>
      <w:r>
        <w:t xml:space="preserve"> und </w:t>
      </w:r>
      <w:proofErr w:type="spellStart"/>
      <w:r>
        <w:t>erschroeckenen</w:t>
      </w:r>
      <w:proofErr w:type="spellEnd"/>
      <w:r>
        <w:t xml:space="preserve"> / das </w:t>
      </w:r>
      <w:proofErr w:type="spellStart"/>
      <w:r>
        <w:t>urtail</w:t>
      </w:r>
      <w:proofErr w:type="spellEnd"/>
      <w:r>
        <w:t xml:space="preserve"> / und den </w:t>
      </w:r>
      <w:proofErr w:type="spellStart"/>
      <w:r>
        <w:t>Sententz</w:t>
      </w:r>
      <w:proofErr w:type="spellEnd"/>
      <w:r>
        <w:t xml:space="preserve"> des Herrn. Du </w:t>
      </w:r>
      <w:proofErr w:type="spellStart"/>
      <w:r>
        <w:t>Künig</w:t>
      </w:r>
      <w:proofErr w:type="spellEnd"/>
      <w:r>
        <w:t xml:space="preserve"> / spricht er / bist der Man / Diese </w:t>
      </w:r>
      <w:proofErr w:type="spellStart"/>
      <w:r>
        <w:t>wort</w:t>
      </w:r>
      <w:proofErr w:type="spellEnd"/>
      <w:r>
        <w:t xml:space="preserve"> </w:t>
      </w:r>
      <w:proofErr w:type="spellStart"/>
      <w:r>
        <w:t>toedten</w:t>
      </w:r>
      <w:proofErr w:type="spellEnd"/>
      <w:r>
        <w:t xml:space="preserve"> den David / dann es </w:t>
      </w:r>
      <w:proofErr w:type="spellStart"/>
      <w:r>
        <w:t>sindt</w:t>
      </w:r>
      <w:proofErr w:type="spellEnd"/>
      <w:r>
        <w:t xml:space="preserve"> Wort des </w:t>
      </w:r>
      <w:proofErr w:type="spellStart"/>
      <w:r>
        <w:t>Gesatzs</w:t>
      </w:r>
      <w:proofErr w:type="spellEnd"/>
      <w:r>
        <w:t xml:space="preserve"> / </w:t>
      </w:r>
      <w:proofErr w:type="spellStart"/>
      <w:r>
        <w:t>welchs</w:t>
      </w:r>
      <w:proofErr w:type="spellEnd"/>
      <w:r>
        <w:t xml:space="preserve"> </w:t>
      </w:r>
      <w:proofErr w:type="spellStart"/>
      <w:r>
        <w:t>aigenschafft</w:t>
      </w:r>
      <w:proofErr w:type="spellEnd"/>
      <w:r>
        <w:t xml:space="preserve"> und </w:t>
      </w:r>
      <w:proofErr w:type="spellStart"/>
      <w:r>
        <w:t>werck</w:t>
      </w:r>
      <w:proofErr w:type="spellEnd"/>
      <w:r>
        <w:t xml:space="preserve"> ist / </w:t>
      </w:r>
      <w:proofErr w:type="spellStart"/>
      <w:r>
        <w:t>toedten</w:t>
      </w:r>
      <w:proofErr w:type="spellEnd"/>
      <w:r>
        <w:t xml:space="preserve"> / und die </w:t>
      </w:r>
      <w:proofErr w:type="spellStart"/>
      <w:r>
        <w:t>sünden</w:t>
      </w:r>
      <w:proofErr w:type="spellEnd"/>
      <w:r>
        <w:t xml:space="preserve"> </w:t>
      </w:r>
      <w:proofErr w:type="spellStart"/>
      <w:r>
        <w:t>fur</w:t>
      </w:r>
      <w:proofErr w:type="spellEnd"/>
      <w:r>
        <w:t xml:space="preserve"> die Nasen stossen. Und on not ists / das man dir </w:t>
      </w:r>
      <w:proofErr w:type="spellStart"/>
      <w:r>
        <w:t>vil</w:t>
      </w:r>
      <w:proofErr w:type="spellEnd"/>
      <w:r>
        <w:t xml:space="preserve"> </w:t>
      </w:r>
      <w:proofErr w:type="spellStart"/>
      <w:r>
        <w:t>hierinn</w:t>
      </w:r>
      <w:proofErr w:type="spellEnd"/>
      <w:r>
        <w:t xml:space="preserve"> sage / es </w:t>
      </w:r>
      <w:proofErr w:type="spellStart"/>
      <w:r>
        <w:t>bedarff</w:t>
      </w:r>
      <w:proofErr w:type="spellEnd"/>
      <w:r>
        <w:t xml:space="preserve"> </w:t>
      </w:r>
      <w:proofErr w:type="spellStart"/>
      <w:r>
        <w:t>glat</w:t>
      </w:r>
      <w:proofErr w:type="spellEnd"/>
      <w:r>
        <w:t xml:space="preserve"> </w:t>
      </w:r>
      <w:proofErr w:type="spellStart"/>
      <w:r>
        <w:t>kainer</w:t>
      </w:r>
      <w:proofErr w:type="spellEnd"/>
      <w:r>
        <w:t xml:space="preserve"> </w:t>
      </w:r>
      <w:proofErr w:type="spellStart"/>
      <w:r>
        <w:t>red</w:t>
      </w:r>
      <w:proofErr w:type="spellEnd"/>
      <w:r>
        <w:t xml:space="preserve"> oder </w:t>
      </w:r>
      <w:proofErr w:type="spellStart"/>
      <w:r>
        <w:t>thaeding</w:t>
      </w:r>
      <w:proofErr w:type="spellEnd"/>
      <w:r>
        <w:t xml:space="preserve"> / weil dir dein </w:t>
      </w:r>
      <w:proofErr w:type="spellStart"/>
      <w:r>
        <w:t>aigen</w:t>
      </w:r>
      <w:proofErr w:type="spellEnd"/>
      <w:r>
        <w:t xml:space="preserve"> gewissen hierin </w:t>
      </w:r>
      <w:proofErr w:type="spellStart"/>
      <w:r>
        <w:t>zeugnuß</w:t>
      </w:r>
      <w:proofErr w:type="spellEnd"/>
      <w:r>
        <w:t xml:space="preserve"> gibt / und dein </w:t>
      </w:r>
      <w:proofErr w:type="spellStart"/>
      <w:r>
        <w:t>aigen</w:t>
      </w:r>
      <w:proofErr w:type="spellEnd"/>
      <w:r>
        <w:t xml:space="preserve"> </w:t>
      </w:r>
      <w:proofErr w:type="spellStart"/>
      <w:r>
        <w:t>urtail</w:t>
      </w:r>
      <w:proofErr w:type="spellEnd"/>
      <w:r>
        <w:t xml:space="preserve"> dich </w:t>
      </w:r>
      <w:proofErr w:type="spellStart"/>
      <w:r>
        <w:t>verknuepfft</w:t>
      </w:r>
      <w:proofErr w:type="spellEnd"/>
      <w:r>
        <w:t xml:space="preserve"> und </w:t>
      </w:r>
      <w:proofErr w:type="spellStart"/>
      <w:r>
        <w:t>verdampt</w:t>
      </w:r>
      <w:proofErr w:type="spellEnd"/>
      <w:r>
        <w:t xml:space="preserve">. </w:t>
      </w:r>
      <w:proofErr w:type="spellStart"/>
      <w:r>
        <w:t>Sihe</w:t>
      </w:r>
      <w:proofErr w:type="spellEnd"/>
      <w:r>
        <w:t xml:space="preserve"> von deiner </w:t>
      </w:r>
      <w:proofErr w:type="spellStart"/>
      <w:r>
        <w:t>aigen</w:t>
      </w:r>
      <w:proofErr w:type="spellEnd"/>
      <w:r>
        <w:t xml:space="preserve"> </w:t>
      </w:r>
      <w:proofErr w:type="spellStart"/>
      <w:r>
        <w:t>Conscientz</w:t>
      </w:r>
      <w:proofErr w:type="spellEnd"/>
      <w:r>
        <w:t xml:space="preserve"> </w:t>
      </w:r>
      <w:proofErr w:type="spellStart"/>
      <w:r>
        <w:t>bistu</w:t>
      </w:r>
      <w:proofErr w:type="spellEnd"/>
      <w:r>
        <w:t xml:space="preserve"> überwunden und gestillet. Aber doch / </w:t>
      </w:r>
      <w:proofErr w:type="spellStart"/>
      <w:r>
        <w:t>hoer</w:t>
      </w:r>
      <w:proofErr w:type="spellEnd"/>
      <w:r>
        <w:t xml:space="preserve"> was der Herr zu dir rede / </w:t>
      </w:r>
      <w:proofErr w:type="spellStart"/>
      <w:r>
        <w:t>Fur</w:t>
      </w:r>
      <w:proofErr w:type="spellEnd"/>
      <w:r>
        <w:t xml:space="preserve"> so </w:t>
      </w:r>
      <w:proofErr w:type="spellStart"/>
      <w:r>
        <w:t>vil</w:t>
      </w:r>
      <w:proofErr w:type="spellEnd"/>
      <w:r>
        <w:t xml:space="preserve"> seiner </w:t>
      </w:r>
      <w:proofErr w:type="spellStart"/>
      <w:r>
        <w:t>gutt</w:t>
      </w:r>
      <w:proofErr w:type="spellEnd"/>
      <w:r>
        <w:t xml:space="preserve"> hatten / so er an dich </w:t>
      </w:r>
      <w:proofErr w:type="spellStart"/>
      <w:r>
        <w:t>gehenckt</w:t>
      </w:r>
      <w:proofErr w:type="spellEnd"/>
      <w:r>
        <w:t xml:space="preserve"> / </w:t>
      </w:r>
      <w:proofErr w:type="spellStart"/>
      <w:r>
        <w:t>solt</w:t>
      </w:r>
      <w:proofErr w:type="spellEnd"/>
      <w:r>
        <w:t xml:space="preserve"> man bessers dienst von dir gewarten / dann also sagt er / Ich hab dich gesalbet zum </w:t>
      </w:r>
      <w:proofErr w:type="spellStart"/>
      <w:r>
        <w:t>Künig</w:t>
      </w:r>
      <w:proofErr w:type="spellEnd"/>
      <w:r>
        <w:t xml:space="preserve"> / über Israel / und hab dich so </w:t>
      </w:r>
      <w:proofErr w:type="spellStart"/>
      <w:r>
        <w:t>offt</w:t>
      </w:r>
      <w:proofErr w:type="spellEnd"/>
      <w:r>
        <w:t xml:space="preserve"> wunderbarlicher weiß erhalten </w:t>
      </w:r>
      <w:proofErr w:type="spellStart"/>
      <w:r>
        <w:t>unnd</w:t>
      </w:r>
      <w:proofErr w:type="spellEnd"/>
      <w:r>
        <w:t xml:space="preserve"> errettet / von der </w:t>
      </w:r>
      <w:proofErr w:type="spellStart"/>
      <w:r>
        <w:t>handt</w:t>
      </w:r>
      <w:proofErr w:type="spellEnd"/>
      <w:r>
        <w:t xml:space="preserve"> Sauls / das ist von seiner </w:t>
      </w:r>
      <w:proofErr w:type="spellStart"/>
      <w:r>
        <w:t>verfolgung</w:t>
      </w:r>
      <w:proofErr w:type="spellEnd"/>
      <w:r>
        <w:t xml:space="preserve">. Wie </w:t>
      </w:r>
      <w:proofErr w:type="spellStart"/>
      <w:r>
        <w:t>offt</w:t>
      </w:r>
      <w:proofErr w:type="spellEnd"/>
      <w:r>
        <w:t xml:space="preserve"> </w:t>
      </w:r>
      <w:proofErr w:type="spellStart"/>
      <w:r>
        <w:t>bistu</w:t>
      </w:r>
      <w:proofErr w:type="spellEnd"/>
      <w:r>
        <w:t xml:space="preserve"> nur von </w:t>
      </w:r>
      <w:proofErr w:type="spellStart"/>
      <w:r>
        <w:t>jm</w:t>
      </w:r>
      <w:proofErr w:type="spellEnd"/>
      <w:r>
        <w:t xml:space="preserve"> verfolget / und gleich </w:t>
      </w:r>
      <w:proofErr w:type="spellStart"/>
      <w:r>
        <w:t>inn</w:t>
      </w:r>
      <w:proofErr w:type="spellEnd"/>
      <w:r>
        <w:t xml:space="preserve"> seiner </w:t>
      </w:r>
      <w:proofErr w:type="spellStart"/>
      <w:r>
        <w:t>handt</w:t>
      </w:r>
      <w:proofErr w:type="spellEnd"/>
      <w:r>
        <w:t xml:space="preserve"> gewesen / da dich </w:t>
      </w:r>
      <w:proofErr w:type="spellStart"/>
      <w:r>
        <w:t>niemandt</w:t>
      </w:r>
      <w:proofErr w:type="spellEnd"/>
      <w:r>
        <w:t xml:space="preserve"> / dann allein ich / erhalten und errettet hab. Dazu hab ich dir sein Tochter / sein </w:t>
      </w:r>
      <w:proofErr w:type="spellStart"/>
      <w:r>
        <w:t>hauß</w:t>
      </w:r>
      <w:proofErr w:type="spellEnd"/>
      <w:r>
        <w:t xml:space="preserve"> / und seine </w:t>
      </w:r>
      <w:proofErr w:type="spellStart"/>
      <w:r>
        <w:t>weiber</w:t>
      </w:r>
      <w:proofErr w:type="spellEnd"/>
      <w:r>
        <w:t xml:space="preserve"> geben. Ich hab dich geduldet / da du </w:t>
      </w:r>
      <w:proofErr w:type="spellStart"/>
      <w:r>
        <w:t>vil</w:t>
      </w:r>
      <w:proofErr w:type="spellEnd"/>
      <w:r>
        <w:t xml:space="preserve"> Weiber </w:t>
      </w:r>
      <w:proofErr w:type="spellStart"/>
      <w:r>
        <w:t>namest</w:t>
      </w:r>
      <w:proofErr w:type="spellEnd"/>
      <w:r>
        <w:t xml:space="preserve"> / und dazu hab ich dir </w:t>
      </w:r>
      <w:proofErr w:type="spellStart"/>
      <w:r>
        <w:t>geholffen</w:t>
      </w:r>
      <w:proofErr w:type="spellEnd"/>
      <w:r>
        <w:t xml:space="preserve"> / und wie du selbst meine </w:t>
      </w:r>
      <w:proofErr w:type="spellStart"/>
      <w:r>
        <w:t>gnad</w:t>
      </w:r>
      <w:proofErr w:type="spellEnd"/>
      <w:r>
        <w:t xml:space="preserve"> </w:t>
      </w:r>
      <w:proofErr w:type="spellStart"/>
      <w:r>
        <w:t>unnd</w:t>
      </w:r>
      <w:proofErr w:type="spellEnd"/>
      <w:r>
        <w:t xml:space="preserve"> </w:t>
      </w:r>
      <w:proofErr w:type="spellStart"/>
      <w:r>
        <w:t>gunst</w:t>
      </w:r>
      <w:proofErr w:type="spellEnd"/>
      <w:r>
        <w:t xml:space="preserve"> </w:t>
      </w:r>
      <w:proofErr w:type="spellStart"/>
      <w:r>
        <w:t>erfaren</w:t>
      </w:r>
      <w:proofErr w:type="spellEnd"/>
      <w:r>
        <w:t xml:space="preserve"> hast / </w:t>
      </w:r>
      <w:proofErr w:type="spellStart"/>
      <w:r>
        <w:t>weistu</w:t>
      </w:r>
      <w:proofErr w:type="spellEnd"/>
      <w:r>
        <w:t xml:space="preserve"> / das ich dir </w:t>
      </w:r>
      <w:proofErr w:type="spellStart"/>
      <w:r>
        <w:t>vil</w:t>
      </w:r>
      <w:proofErr w:type="spellEnd"/>
      <w:r>
        <w:t xml:space="preserve"> / </w:t>
      </w:r>
      <w:proofErr w:type="spellStart"/>
      <w:r>
        <w:t>nit</w:t>
      </w:r>
      <w:proofErr w:type="spellEnd"/>
      <w:r>
        <w:t xml:space="preserve"> ringe oder </w:t>
      </w:r>
      <w:proofErr w:type="spellStart"/>
      <w:r>
        <w:t>klaine</w:t>
      </w:r>
      <w:proofErr w:type="spellEnd"/>
      <w:r>
        <w:t xml:space="preserve"> / sonder groß ding / dazu in ewig </w:t>
      </w:r>
      <w:proofErr w:type="spellStart"/>
      <w:r>
        <w:t>zeitten</w:t>
      </w:r>
      <w:proofErr w:type="spellEnd"/>
      <w:r>
        <w:t xml:space="preserve"> versprochen hab / so du gefragt wurdest / des </w:t>
      </w:r>
      <w:proofErr w:type="spellStart"/>
      <w:r>
        <w:t>kundtschafft</w:t>
      </w:r>
      <w:proofErr w:type="spellEnd"/>
      <w:r>
        <w:t xml:space="preserve"> sagen </w:t>
      </w:r>
      <w:proofErr w:type="spellStart"/>
      <w:r>
        <w:t>muest</w:t>
      </w:r>
      <w:proofErr w:type="spellEnd"/>
      <w:r>
        <w:t xml:space="preserve"> / Darfur </w:t>
      </w:r>
      <w:proofErr w:type="spellStart"/>
      <w:r>
        <w:t>soltu</w:t>
      </w:r>
      <w:proofErr w:type="spellEnd"/>
      <w:r>
        <w:t xml:space="preserve"> meinen </w:t>
      </w:r>
      <w:proofErr w:type="spellStart"/>
      <w:r>
        <w:t>befelch</w:t>
      </w:r>
      <w:proofErr w:type="spellEnd"/>
      <w:r>
        <w:t xml:space="preserve"> </w:t>
      </w:r>
      <w:proofErr w:type="spellStart"/>
      <w:r>
        <w:t>fleissiger</w:t>
      </w:r>
      <w:proofErr w:type="spellEnd"/>
      <w:r>
        <w:t xml:space="preserve"> gehalten / und </w:t>
      </w:r>
      <w:proofErr w:type="spellStart"/>
      <w:r>
        <w:t>ain</w:t>
      </w:r>
      <w:proofErr w:type="spellEnd"/>
      <w:r>
        <w:t xml:space="preserve"> </w:t>
      </w:r>
      <w:proofErr w:type="spellStart"/>
      <w:r>
        <w:t>groesser</w:t>
      </w:r>
      <w:proofErr w:type="spellEnd"/>
      <w:r>
        <w:t xml:space="preserve"> </w:t>
      </w:r>
      <w:proofErr w:type="spellStart"/>
      <w:r>
        <w:t>auff</w:t>
      </w:r>
      <w:proofErr w:type="spellEnd"/>
      <w:r>
        <w:t xml:space="preserve"> sehen </w:t>
      </w:r>
      <w:proofErr w:type="spellStart"/>
      <w:r>
        <w:t>darauff</w:t>
      </w:r>
      <w:proofErr w:type="spellEnd"/>
      <w:r>
        <w:t xml:space="preserve"> </w:t>
      </w:r>
      <w:proofErr w:type="spellStart"/>
      <w:r>
        <w:t>gehebt</w:t>
      </w:r>
      <w:proofErr w:type="spellEnd"/>
      <w:r>
        <w:t xml:space="preserve"> / und das du mich </w:t>
      </w:r>
      <w:proofErr w:type="spellStart"/>
      <w:r>
        <w:t>nit</w:t>
      </w:r>
      <w:proofErr w:type="spellEnd"/>
      <w:r>
        <w:t xml:space="preserve"> erzürnet </w:t>
      </w:r>
      <w:proofErr w:type="spellStart"/>
      <w:r>
        <w:t>haettest</w:t>
      </w:r>
      <w:proofErr w:type="spellEnd"/>
      <w:r>
        <w:t xml:space="preserve"> / </w:t>
      </w:r>
      <w:proofErr w:type="spellStart"/>
      <w:r>
        <w:t>ain</w:t>
      </w:r>
      <w:proofErr w:type="spellEnd"/>
      <w:r>
        <w:t xml:space="preserve"> </w:t>
      </w:r>
      <w:proofErr w:type="spellStart"/>
      <w:r>
        <w:t>kind</w:t>
      </w:r>
      <w:proofErr w:type="spellEnd"/>
      <w:r>
        <w:t xml:space="preserve"> des Todts sein würdest / </w:t>
      </w:r>
      <w:proofErr w:type="spellStart"/>
      <w:r>
        <w:t>verhuetet</w:t>
      </w:r>
      <w:proofErr w:type="spellEnd"/>
      <w:r>
        <w:t xml:space="preserve"> haben. Und so das alles zu wenig / bin ich </w:t>
      </w:r>
      <w:proofErr w:type="spellStart"/>
      <w:r>
        <w:t>berait</w:t>
      </w:r>
      <w:proofErr w:type="spellEnd"/>
      <w:r>
        <w:t xml:space="preserve"> noch </w:t>
      </w:r>
      <w:proofErr w:type="spellStart"/>
      <w:r>
        <w:t>groessers</w:t>
      </w:r>
      <w:proofErr w:type="spellEnd"/>
      <w:r>
        <w:t xml:space="preserve"> </w:t>
      </w:r>
      <w:proofErr w:type="spellStart"/>
      <w:r>
        <w:t>unnd</w:t>
      </w:r>
      <w:proofErr w:type="spellEnd"/>
      <w:r>
        <w:t xml:space="preserve"> </w:t>
      </w:r>
      <w:proofErr w:type="spellStart"/>
      <w:r>
        <w:t>mer</w:t>
      </w:r>
      <w:proofErr w:type="spellEnd"/>
      <w:r>
        <w:t xml:space="preserve"> zu geben / wann des alles. So nun der </w:t>
      </w:r>
      <w:proofErr w:type="spellStart"/>
      <w:r>
        <w:t>ain</w:t>
      </w:r>
      <w:proofErr w:type="spellEnd"/>
      <w:r>
        <w:t xml:space="preserve"> </w:t>
      </w:r>
      <w:proofErr w:type="spellStart"/>
      <w:r>
        <w:t>kindt</w:t>
      </w:r>
      <w:proofErr w:type="spellEnd"/>
      <w:r>
        <w:t xml:space="preserve"> des Todts ist / der etwas </w:t>
      </w:r>
      <w:proofErr w:type="spellStart"/>
      <w:r>
        <w:t>frembdes</w:t>
      </w:r>
      <w:proofErr w:type="spellEnd"/>
      <w:r>
        <w:t xml:space="preserve"> von </w:t>
      </w:r>
      <w:proofErr w:type="spellStart"/>
      <w:r>
        <w:t>ainem</w:t>
      </w:r>
      <w:proofErr w:type="spellEnd"/>
      <w:r>
        <w:t xml:space="preserve"> Menschen </w:t>
      </w:r>
      <w:proofErr w:type="spellStart"/>
      <w:r>
        <w:t>behendiget</w:t>
      </w:r>
      <w:proofErr w:type="spellEnd"/>
      <w:r>
        <w:t xml:space="preserve"> / wie </w:t>
      </w:r>
      <w:proofErr w:type="spellStart"/>
      <w:r>
        <w:t>vil</w:t>
      </w:r>
      <w:proofErr w:type="spellEnd"/>
      <w:r>
        <w:t xml:space="preserve"> </w:t>
      </w:r>
      <w:proofErr w:type="spellStart"/>
      <w:r>
        <w:t>mer</w:t>
      </w:r>
      <w:proofErr w:type="spellEnd"/>
      <w:r>
        <w:t xml:space="preserve"> du / der du das wider Gott thust / der dich </w:t>
      </w:r>
      <w:proofErr w:type="spellStart"/>
      <w:r>
        <w:t>fur</w:t>
      </w:r>
      <w:proofErr w:type="spellEnd"/>
      <w:r>
        <w:t xml:space="preserve"> andere so begabet </w:t>
      </w:r>
      <w:proofErr w:type="spellStart"/>
      <w:r>
        <w:t>unnd</w:t>
      </w:r>
      <w:proofErr w:type="spellEnd"/>
      <w:r>
        <w:t xml:space="preserve"> </w:t>
      </w:r>
      <w:proofErr w:type="spellStart"/>
      <w:r>
        <w:t>erhoehet</w:t>
      </w:r>
      <w:proofErr w:type="spellEnd"/>
      <w:r>
        <w:t xml:space="preserve"> hat. Dann welcher </w:t>
      </w:r>
      <w:proofErr w:type="spellStart"/>
      <w:r>
        <w:t>knecht</w:t>
      </w:r>
      <w:proofErr w:type="spellEnd"/>
      <w:r>
        <w:t xml:space="preserve"> </w:t>
      </w:r>
      <w:proofErr w:type="spellStart"/>
      <w:r>
        <w:t>hatt</w:t>
      </w:r>
      <w:proofErr w:type="spellEnd"/>
      <w:r>
        <w:t xml:space="preserve"> </w:t>
      </w:r>
      <w:proofErr w:type="spellStart"/>
      <w:r>
        <w:t>ihe</w:t>
      </w:r>
      <w:proofErr w:type="spellEnd"/>
      <w:r>
        <w:t xml:space="preserve"> mit </w:t>
      </w:r>
      <w:proofErr w:type="spellStart"/>
      <w:r>
        <w:t>schwaerlicher</w:t>
      </w:r>
      <w:proofErr w:type="spellEnd"/>
      <w:r>
        <w:t xml:space="preserve"> </w:t>
      </w:r>
      <w:proofErr w:type="spellStart"/>
      <w:r>
        <w:t>verraetherei</w:t>
      </w:r>
      <w:proofErr w:type="spellEnd"/>
      <w:r>
        <w:t xml:space="preserve"> / gegen seinem Herren / als du gegen Gott sich versündigen / </w:t>
      </w:r>
      <w:proofErr w:type="spellStart"/>
      <w:r>
        <w:t>moegen</w:t>
      </w:r>
      <w:proofErr w:type="spellEnd"/>
      <w:r>
        <w:t xml:space="preserve">. Wer </w:t>
      </w:r>
      <w:proofErr w:type="spellStart"/>
      <w:r>
        <w:t>wolt</w:t>
      </w:r>
      <w:proofErr w:type="spellEnd"/>
      <w:r>
        <w:t xml:space="preserve"> sich </w:t>
      </w:r>
      <w:proofErr w:type="spellStart"/>
      <w:r>
        <w:t>nit</w:t>
      </w:r>
      <w:proofErr w:type="spellEnd"/>
      <w:r>
        <w:t xml:space="preserve"> mit </w:t>
      </w:r>
      <w:proofErr w:type="spellStart"/>
      <w:r>
        <w:t>verwunderung</w:t>
      </w:r>
      <w:proofErr w:type="spellEnd"/>
      <w:r>
        <w:t xml:space="preserve"> entsetzen / ab der </w:t>
      </w:r>
      <w:proofErr w:type="spellStart"/>
      <w:r>
        <w:t>gnaden</w:t>
      </w:r>
      <w:proofErr w:type="spellEnd"/>
      <w:r>
        <w:t xml:space="preserve"> Gottes / gehen den </w:t>
      </w:r>
      <w:proofErr w:type="spellStart"/>
      <w:r>
        <w:t>außerwelten</w:t>
      </w:r>
      <w:proofErr w:type="spellEnd"/>
      <w:r>
        <w:t xml:space="preserve"> / und </w:t>
      </w:r>
      <w:proofErr w:type="spellStart"/>
      <w:r>
        <w:t>furtrefflich</w:t>
      </w:r>
      <w:proofErr w:type="spellEnd"/>
      <w:r>
        <w:t xml:space="preserve"> deren / die er ander </w:t>
      </w:r>
      <w:proofErr w:type="spellStart"/>
      <w:r>
        <w:t>leütten</w:t>
      </w:r>
      <w:proofErr w:type="spellEnd"/>
      <w:r>
        <w:t xml:space="preserve"> </w:t>
      </w:r>
      <w:proofErr w:type="spellStart"/>
      <w:r>
        <w:t>furgesetzt</w:t>
      </w:r>
      <w:proofErr w:type="spellEnd"/>
      <w:r>
        <w:t xml:space="preserve"> hat zum Exempel / </w:t>
      </w:r>
      <w:proofErr w:type="spellStart"/>
      <w:r>
        <w:t>baide</w:t>
      </w:r>
      <w:proofErr w:type="spellEnd"/>
      <w:r>
        <w:t xml:space="preserve"> seiner </w:t>
      </w:r>
      <w:proofErr w:type="spellStart"/>
      <w:r>
        <w:t>gerechtigkait</w:t>
      </w:r>
      <w:proofErr w:type="spellEnd"/>
      <w:r>
        <w:t xml:space="preserve"> und </w:t>
      </w:r>
      <w:proofErr w:type="spellStart"/>
      <w:r>
        <w:t>barmhertzigkait</w:t>
      </w:r>
      <w:proofErr w:type="spellEnd"/>
      <w:r>
        <w:t xml:space="preserve"> / Als der </w:t>
      </w:r>
      <w:proofErr w:type="spellStart"/>
      <w:r>
        <w:t>gerechtigkait</w:t>
      </w:r>
      <w:proofErr w:type="spellEnd"/>
      <w:r>
        <w:t xml:space="preserve"> / den Saul / und seiner </w:t>
      </w:r>
      <w:proofErr w:type="spellStart"/>
      <w:r>
        <w:t>guettigkait</w:t>
      </w:r>
      <w:proofErr w:type="spellEnd"/>
      <w:r>
        <w:t xml:space="preserve"> / als den David / und andere hin und her </w:t>
      </w:r>
      <w:proofErr w:type="spellStart"/>
      <w:r>
        <w:t>nit</w:t>
      </w:r>
      <w:proofErr w:type="spellEnd"/>
      <w:r>
        <w:t xml:space="preserve"> wenig. Daher David nach seiner </w:t>
      </w:r>
      <w:proofErr w:type="spellStart"/>
      <w:r>
        <w:t>bekerung</w:t>
      </w:r>
      <w:proofErr w:type="spellEnd"/>
      <w:r>
        <w:t xml:space="preserve"> und </w:t>
      </w:r>
      <w:proofErr w:type="spellStart"/>
      <w:r>
        <w:t>besserung</w:t>
      </w:r>
      <w:proofErr w:type="spellEnd"/>
      <w:r>
        <w:t xml:space="preserve"> / den 51. Psalm gemacht hat / </w:t>
      </w:r>
      <w:proofErr w:type="spellStart"/>
      <w:r>
        <w:t>auff</w:t>
      </w:r>
      <w:proofErr w:type="spellEnd"/>
      <w:r>
        <w:t xml:space="preserve"> das also den nachkommenden / </w:t>
      </w:r>
      <w:proofErr w:type="spellStart"/>
      <w:r>
        <w:t>desse</w:t>
      </w:r>
      <w:proofErr w:type="spellEnd"/>
      <w:r>
        <w:t xml:space="preserve"> </w:t>
      </w:r>
      <w:proofErr w:type="spellStart"/>
      <w:r>
        <w:t>kranckhait</w:t>
      </w:r>
      <w:proofErr w:type="spellEnd"/>
      <w:r>
        <w:t xml:space="preserve"> </w:t>
      </w:r>
      <w:proofErr w:type="spellStart"/>
      <w:r>
        <w:t>ain</w:t>
      </w:r>
      <w:proofErr w:type="spellEnd"/>
      <w:r>
        <w:t xml:space="preserve"> </w:t>
      </w:r>
      <w:proofErr w:type="spellStart"/>
      <w:r>
        <w:t>artznei</w:t>
      </w:r>
      <w:proofErr w:type="spellEnd"/>
      <w:r>
        <w:t xml:space="preserve"> / und sein fall und Schiff </w:t>
      </w:r>
      <w:proofErr w:type="spellStart"/>
      <w:r>
        <w:t>bruch</w:t>
      </w:r>
      <w:proofErr w:type="spellEnd"/>
      <w:r>
        <w:t xml:space="preserve"> / den er erlitten / </w:t>
      </w:r>
      <w:proofErr w:type="spellStart"/>
      <w:r>
        <w:t>ain</w:t>
      </w:r>
      <w:proofErr w:type="spellEnd"/>
      <w:r>
        <w:t xml:space="preserve"> </w:t>
      </w:r>
      <w:proofErr w:type="spellStart"/>
      <w:r>
        <w:t>festigung</w:t>
      </w:r>
      <w:proofErr w:type="spellEnd"/>
      <w:r>
        <w:t xml:space="preserve"> / und </w:t>
      </w:r>
      <w:proofErr w:type="spellStart"/>
      <w:r>
        <w:t>ain</w:t>
      </w:r>
      <w:proofErr w:type="spellEnd"/>
      <w:r>
        <w:t xml:space="preserve"> sicherer </w:t>
      </w:r>
      <w:proofErr w:type="spellStart"/>
      <w:r>
        <w:t>port</w:t>
      </w:r>
      <w:proofErr w:type="spellEnd"/>
      <w:r>
        <w:t xml:space="preserve"> und </w:t>
      </w:r>
      <w:proofErr w:type="spellStart"/>
      <w:r>
        <w:t>gestadt</w:t>
      </w:r>
      <w:proofErr w:type="spellEnd"/>
      <w:r>
        <w:t xml:space="preserve"> werde. Wie </w:t>
      </w:r>
      <w:proofErr w:type="spellStart"/>
      <w:r>
        <w:t>wol</w:t>
      </w:r>
      <w:proofErr w:type="spellEnd"/>
      <w:r>
        <w:t xml:space="preserve"> </w:t>
      </w:r>
      <w:proofErr w:type="spellStart"/>
      <w:r>
        <w:t>jm</w:t>
      </w:r>
      <w:proofErr w:type="spellEnd"/>
      <w:r>
        <w:t xml:space="preserve"> der Herr solch groß </w:t>
      </w:r>
      <w:proofErr w:type="spellStart"/>
      <w:r>
        <w:t>gnad</w:t>
      </w:r>
      <w:proofErr w:type="spellEnd"/>
      <w:r>
        <w:t xml:space="preserve"> </w:t>
      </w:r>
      <w:proofErr w:type="spellStart"/>
      <w:r>
        <w:t>erzaiget</w:t>
      </w:r>
      <w:proofErr w:type="spellEnd"/>
      <w:r>
        <w:t xml:space="preserve"> / ist er dannoch </w:t>
      </w:r>
      <w:proofErr w:type="spellStart"/>
      <w:r>
        <w:t>treuloß</w:t>
      </w:r>
      <w:proofErr w:type="spellEnd"/>
      <w:r>
        <w:t xml:space="preserve"> an </w:t>
      </w:r>
      <w:proofErr w:type="spellStart"/>
      <w:r>
        <w:t>jm</w:t>
      </w:r>
      <w:proofErr w:type="spellEnd"/>
      <w:r>
        <w:t xml:space="preserve"> worden / wie der Text meldet. </w:t>
      </w:r>
    </w:p>
    <w:p w14:paraId="745A68B2" w14:textId="77777777" w:rsidR="001B58A6" w:rsidRDefault="001B58A6" w:rsidP="001B58A6">
      <w:pPr>
        <w:pStyle w:val="StandardWeb"/>
      </w:pPr>
      <w:proofErr w:type="spellStart"/>
      <w:r>
        <w:rPr>
          <w:rStyle w:val="Fett"/>
          <w:rFonts w:eastAsiaTheme="majorEastAsia"/>
        </w:rPr>
        <w:t>Warumb</w:t>
      </w:r>
      <w:proofErr w:type="spellEnd"/>
      <w:r>
        <w:rPr>
          <w:rStyle w:val="Fett"/>
          <w:rFonts w:eastAsiaTheme="majorEastAsia"/>
        </w:rPr>
        <w:t xml:space="preserve"> </w:t>
      </w:r>
      <w:proofErr w:type="spellStart"/>
      <w:r>
        <w:rPr>
          <w:rStyle w:val="Fett"/>
          <w:rFonts w:eastAsiaTheme="majorEastAsia"/>
        </w:rPr>
        <w:t>hastu</w:t>
      </w:r>
      <w:proofErr w:type="spellEnd"/>
      <w:r>
        <w:rPr>
          <w:rStyle w:val="Fett"/>
          <w:rFonts w:eastAsiaTheme="majorEastAsia"/>
        </w:rPr>
        <w:t xml:space="preserve"> dann das Wort des Herrn verachtet / das du </w:t>
      </w:r>
      <w:proofErr w:type="spellStart"/>
      <w:r>
        <w:rPr>
          <w:rStyle w:val="Fett"/>
          <w:rFonts w:eastAsiaTheme="majorEastAsia"/>
        </w:rPr>
        <w:t>solchs</w:t>
      </w:r>
      <w:proofErr w:type="spellEnd"/>
      <w:r>
        <w:rPr>
          <w:rStyle w:val="Fett"/>
          <w:rFonts w:eastAsiaTheme="majorEastAsia"/>
        </w:rPr>
        <w:t xml:space="preserve"> übel vor seinen </w:t>
      </w:r>
      <w:proofErr w:type="spellStart"/>
      <w:r>
        <w:rPr>
          <w:rStyle w:val="Fett"/>
          <w:rFonts w:eastAsiaTheme="majorEastAsia"/>
        </w:rPr>
        <w:t>augen</w:t>
      </w:r>
      <w:proofErr w:type="spellEnd"/>
      <w:r>
        <w:rPr>
          <w:rStyle w:val="Fett"/>
          <w:rFonts w:eastAsiaTheme="majorEastAsia"/>
        </w:rPr>
        <w:t xml:space="preserve"> </w:t>
      </w:r>
      <w:proofErr w:type="spellStart"/>
      <w:r>
        <w:rPr>
          <w:rStyle w:val="Fett"/>
          <w:rFonts w:eastAsiaTheme="majorEastAsia"/>
        </w:rPr>
        <w:t>thaetest</w:t>
      </w:r>
      <w:proofErr w:type="spellEnd"/>
      <w:r>
        <w:rPr>
          <w:rStyle w:val="Fett"/>
          <w:rFonts w:eastAsiaTheme="majorEastAsia"/>
        </w:rPr>
        <w:t xml:space="preserve">? </w:t>
      </w:r>
      <w:proofErr w:type="spellStart"/>
      <w:r>
        <w:rPr>
          <w:rStyle w:val="Fett"/>
          <w:rFonts w:eastAsiaTheme="majorEastAsia"/>
        </w:rPr>
        <w:t>Uriam</w:t>
      </w:r>
      <w:proofErr w:type="spellEnd"/>
      <w:r>
        <w:rPr>
          <w:rStyle w:val="Fett"/>
          <w:rFonts w:eastAsiaTheme="majorEastAsia"/>
        </w:rPr>
        <w:t xml:space="preserve"> den Hethiter hast du erschlagen mit dem </w:t>
      </w:r>
      <w:proofErr w:type="spellStart"/>
      <w:r>
        <w:rPr>
          <w:rStyle w:val="Fett"/>
          <w:rFonts w:eastAsiaTheme="majorEastAsia"/>
        </w:rPr>
        <w:t>schwerd</w:t>
      </w:r>
      <w:proofErr w:type="spellEnd"/>
      <w:r>
        <w:rPr>
          <w:rStyle w:val="Fett"/>
          <w:rFonts w:eastAsiaTheme="majorEastAsia"/>
        </w:rPr>
        <w:t xml:space="preserve"> / sein </w:t>
      </w:r>
      <w:proofErr w:type="spellStart"/>
      <w:r>
        <w:rPr>
          <w:rStyle w:val="Fett"/>
          <w:rFonts w:eastAsiaTheme="majorEastAsia"/>
        </w:rPr>
        <w:t>weib</w:t>
      </w:r>
      <w:proofErr w:type="spellEnd"/>
      <w:r>
        <w:rPr>
          <w:rStyle w:val="Fett"/>
          <w:rFonts w:eastAsiaTheme="majorEastAsia"/>
        </w:rPr>
        <w:t xml:space="preserve"> </w:t>
      </w:r>
      <w:proofErr w:type="spellStart"/>
      <w:r>
        <w:rPr>
          <w:rStyle w:val="Fett"/>
          <w:rFonts w:eastAsiaTheme="majorEastAsia"/>
        </w:rPr>
        <w:t>hastu</w:t>
      </w:r>
      <w:proofErr w:type="spellEnd"/>
      <w:r>
        <w:rPr>
          <w:rStyle w:val="Fett"/>
          <w:rFonts w:eastAsiaTheme="majorEastAsia"/>
        </w:rPr>
        <w:t xml:space="preserve"> dir zum </w:t>
      </w:r>
      <w:proofErr w:type="spellStart"/>
      <w:r>
        <w:rPr>
          <w:rStyle w:val="Fett"/>
          <w:rFonts w:eastAsiaTheme="majorEastAsia"/>
        </w:rPr>
        <w:t>weib</w:t>
      </w:r>
      <w:proofErr w:type="spellEnd"/>
      <w:r>
        <w:rPr>
          <w:rStyle w:val="Fett"/>
          <w:rFonts w:eastAsiaTheme="majorEastAsia"/>
        </w:rPr>
        <w:t xml:space="preserve"> genommen / </w:t>
      </w:r>
      <w:proofErr w:type="spellStart"/>
      <w:r>
        <w:rPr>
          <w:rStyle w:val="Fett"/>
          <w:rFonts w:eastAsiaTheme="majorEastAsia"/>
        </w:rPr>
        <w:t>jn</w:t>
      </w:r>
      <w:proofErr w:type="spellEnd"/>
      <w:r>
        <w:rPr>
          <w:rStyle w:val="Fett"/>
          <w:rFonts w:eastAsiaTheme="majorEastAsia"/>
        </w:rPr>
        <w:t xml:space="preserve"> aber </w:t>
      </w:r>
      <w:proofErr w:type="spellStart"/>
      <w:r>
        <w:rPr>
          <w:rStyle w:val="Fett"/>
          <w:rFonts w:eastAsiaTheme="majorEastAsia"/>
        </w:rPr>
        <w:t>hastu</w:t>
      </w:r>
      <w:proofErr w:type="spellEnd"/>
      <w:r>
        <w:rPr>
          <w:rStyle w:val="Fett"/>
          <w:rFonts w:eastAsiaTheme="majorEastAsia"/>
        </w:rPr>
        <w:t xml:space="preserve"> </w:t>
      </w:r>
      <w:proofErr w:type="spellStart"/>
      <w:r>
        <w:rPr>
          <w:rStyle w:val="Fett"/>
          <w:rFonts w:eastAsiaTheme="majorEastAsia"/>
        </w:rPr>
        <w:t>erwurget</w:t>
      </w:r>
      <w:proofErr w:type="spellEnd"/>
      <w:r>
        <w:rPr>
          <w:rStyle w:val="Fett"/>
          <w:rFonts w:eastAsiaTheme="majorEastAsia"/>
        </w:rPr>
        <w:t xml:space="preserve"> mit dem </w:t>
      </w:r>
      <w:proofErr w:type="spellStart"/>
      <w:r>
        <w:rPr>
          <w:rStyle w:val="Fett"/>
          <w:rFonts w:eastAsiaTheme="majorEastAsia"/>
        </w:rPr>
        <w:t>schwerdt</w:t>
      </w:r>
      <w:proofErr w:type="spellEnd"/>
      <w:r>
        <w:rPr>
          <w:rStyle w:val="Fett"/>
          <w:rFonts w:eastAsiaTheme="majorEastAsia"/>
        </w:rPr>
        <w:t xml:space="preserve"> / der Kinder Ammon.</w:t>
      </w:r>
      <w:r>
        <w:t xml:space="preserve"> </w:t>
      </w:r>
    </w:p>
    <w:p w14:paraId="4B6F6EDF" w14:textId="77777777" w:rsidR="001B58A6" w:rsidRDefault="001B58A6" w:rsidP="001B58A6">
      <w:pPr>
        <w:pStyle w:val="StandardWeb"/>
      </w:pPr>
      <w:proofErr w:type="spellStart"/>
      <w:r>
        <w:rPr>
          <w:rStyle w:val="Hervorhebung"/>
        </w:rPr>
        <w:t>Wurtzel</w:t>
      </w:r>
      <w:proofErr w:type="spellEnd"/>
      <w:r>
        <w:rPr>
          <w:rStyle w:val="Hervorhebung"/>
        </w:rPr>
        <w:t xml:space="preserve"> aller </w:t>
      </w:r>
      <w:proofErr w:type="spellStart"/>
      <w:r>
        <w:rPr>
          <w:rStyle w:val="Hervorhebung"/>
        </w:rPr>
        <w:t>sünd</w:t>
      </w:r>
      <w:proofErr w:type="spellEnd"/>
      <w:r>
        <w:rPr>
          <w:rStyle w:val="Hervorhebung"/>
        </w:rPr>
        <w:t>, was?</w:t>
      </w:r>
      <w:r>
        <w:t xml:space="preserve"> </w:t>
      </w:r>
      <w:proofErr w:type="spellStart"/>
      <w:r>
        <w:t>Auß</w:t>
      </w:r>
      <w:proofErr w:type="spellEnd"/>
      <w:r>
        <w:t xml:space="preserve"> </w:t>
      </w:r>
      <w:proofErr w:type="spellStart"/>
      <w:r>
        <w:t>verachtung</w:t>
      </w:r>
      <w:proofErr w:type="spellEnd"/>
      <w:r>
        <w:t xml:space="preserve"> des </w:t>
      </w:r>
      <w:proofErr w:type="spellStart"/>
      <w:r>
        <w:t>worts</w:t>
      </w:r>
      <w:proofErr w:type="spellEnd"/>
      <w:r>
        <w:t xml:space="preserve"> Gottes / entspringt und </w:t>
      </w:r>
      <w:proofErr w:type="spellStart"/>
      <w:r>
        <w:t>wurtzelt</w:t>
      </w:r>
      <w:proofErr w:type="spellEnd"/>
      <w:r>
        <w:t xml:space="preserve"> </w:t>
      </w:r>
      <w:proofErr w:type="spellStart"/>
      <w:r>
        <w:t>dise</w:t>
      </w:r>
      <w:proofErr w:type="spellEnd"/>
      <w:r>
        <w:t xml:space="preserve"> </w:t>
      </w:r>
      <w:proofErr w:type="spellStart"/>
      <w:r>
        <w:t>sünd</w:t>
      </w:r>
      <w:proofErr w:type="spellEnd"/>
      <w:r>
        <w:t xml:space="preserve"> / </w:t>
      </w:r>
      <w:proofErr w:type="spellStart"/>
      <w:r>
        <w:t>Darumb</w:t>
      </w:r>
      <w:proofErr w:type="spellEnd"/>
      <w:r>
        <w:t xml:space="preserve"> spricht hie der Herr durch den Propheten Nathan zum David / </w:t>
      </w:r>
      <w:proofErr w:type="spellStart"/>
      <w:r>
        <w:t>Warumb</w:t>
      </w:r>
      <w:proofErr w:type="spellEnd"/>
      <w:r>
        <w:t xml:space="preserve"> </w:t>
      </w:r>
      <w:proofErr w:type="spellStart"/>
      <w:r>
        <w:t>hastu</w:t>
      </w:r>
      <w:proofErr w:type="spellEnd"/>
      <w:r>
        <w:t xml:space="preserve"> dich </w:t>
      </w:r>
      <w:proofErr w:type="spellStart"/>
      <w:r>
        <w:t>nit</w:t>
      </w:r>
      <w:proofErr w:type="spellEnd"/>
      <w:r>
        <w:t xml:space="preserve"> </w:t>
      </w:r>
      <w:proofErr w:type="spellStart"/>
      <w:r>
        <w:t>gefoerchtet</w:t>
      </w:r>
      <w:proofErr w:type="spellEnd"/>
      <w:r>
        <w:t xml:space="preserve"> / mein </w:t>
      </w:r>
      <w:proofErr w:type="spellStart"/>
      <w:r>
        <w:t>wort</w:t>
      </w:r>
      <w:proofErr w:type="spellEnd"/>
      <w:r>
        <w:t xml:space="preserve"> </w:t>
      </w:r>
      <w:proofErr w:type="spellStart"/>
      <w:r>
        <w:t>zuverachten</w:t>
      </w:r>
      <w:proofErr w:type="spellEnd"/>
      <w:r>
        <w:t xml:space="preserve"> / und dich </w:t>
      </w:r>
      <w:proofErr w:type="spellStart"/>
      <w:r>
        <w:t>nit</w:t>
      </w:r>
      <w:proofErr w:type="spellEnd"/>
      <w:r>
        <w:t xml:space="preserve"> </w:t>
      </w:r>
      <w:proofErr w:type="spellStart"/>
      <w:r>
        <w:t>gescheuhet</w:t>
      </w:r>
      <w:proofErr w:type="spellEnd"/>
      <w:r>
        <w:t xml:space="preserve"> </w:t>
      </w:r>
      <w:proofErr w:type="spellStart"/>
      <w:r>
        <w:t>Gottloß</w:t>
      </w:r>
      <w:proofErr w:type="spellEnd"/>
      <w:r>
        <w:t xml:space="preserve"> und </w:t>
      </w:r>
      <w:proofErr w:type="spellStart"/>
      <w:r>
        <w:t>uebel</w:t>
      </w:r>
      <w:proofErr w:type="spellEnd"/>
      <w:r>
        <w:t xml:space="preserve"> </w:t>
      </w:r>
      <w:proofErr w:type="spellStart"/>
      <w:r>
        <w:t>zuhandlen</w:t>
      </w:r>
      <w:proofErr w:type="spellEnd"/>
      <w:r>
        <w:t xml:space="preserve"> oder zu thun. </w:t>
      </w:r>
      <w:proofErr w:type="spellStart"/>
      <w:r>
        <w:t>Sihe</w:t>
      </w:r>
      <w:proofErr w:type="spellEnd"/>
      <w:r>
        <w:t xml:space="preserve"> </w:t>
      </w:r>
      <w:proofErr w:type="spellStart"/>
      <w:r>
        <w:t>verraettersicher</w:t>
      </w:r>
      <w:proofErr w:type="spellEnd"/>
      <w:r>
        <w:t xml:space="preserve"> weiß / durch dein </w:t>
      </w:r>
      <w:proofErr w:type="spellStart"/>
      <w:r>
        <w:t>werck</w:t>
      </w:r>
      <w:proofErr w:type="spellEnd"/>
      <w:r>
        <w:t xml:space="preserve"> / ist Uria der Hethiter ermordet / Sein </w:t>
      </w:r>
      <w:proofErr w:type="spellStart"/>
      <w:r>
        <w:t>weib</w:t>
      </w:r>
      <w:proofErr w:type="spellEnd"/>
      <w:r>
        <w:t xml:space="preserve"> </w:t>
      </w:r>
      <w:proofErr w:type="spellStart"/>
      <w:r>
        <w:t>hastu</w:t>
      </w:r>
      <w:proofErr w:type="spellEnd"/>
      <w:r>
        <w:t xml:space="preserve"> dir / zuerst / </w:t>
      </w:r>
      <w:proofErr w:type="spellStart"/>
      <w:r>
        <w:t>geraubet</w:t>
      </w:r>
      <w:proofErr w:type="spellEnd"/>
      <w:r>
        <w:t xml:space="preserve"> und genommen / Darnach </w:t>
      </w:r>
      <w:proofErr w:type="spellStart"/>
      <w:r>
        <w:t>hastu</w:t>
      </w:r>
      <w:proofErr w:type="spellEnd"/>
      <w:r>
        <w:t xml:space="preserve"> </w:t>
      </w:r>
      <w:proofErr w:type="spellStart"/>
      <w:r>
        <w:t>jn</w:t>
      </w:r>
      <w:proofErr w:type="spellEnd"/>
      <w:r>
        <w:t xml:space="preserve"> / da du </w:t>
      </w:r>
      <w:proofErr w:type="spellStart"/>
      <w:r>
        <w:t>jm</w:t>
      </w:r>
      <w:proofErr w:type="spellEnd"/>
      <w:r>
        <w:t xml:space="preserve"> den falschen erben mit </w:t>
      </w:r>
      <w:proofErr w:type="spellStart"/>
      <w:r>
        <w:t>fuegen</w:t>
      </w:r>
      <w:proofErr w:type="spellEnd"/>
      <w:r>
        <w:t xml:space="preserve"> </w:t>
      </w:r>
      <w:proofErr w:type="spellStart"/>
      <w:r>
        <w:t>nit</w:t>
      </w:r>
      <w:proofErr w:type="spellEnd"/>
      <w:r>
        <w:t xml:space="preserve"> </w:t>
      </w:r>
      <w:proofErr w:type="spellStart"/>
      <w:r>
        <w:t>kondest</w:t>
      </w:r>
      <w:proofErr w:type="spellEnd"/>
      <w:r>
        <w:t xml:space="preserve"> </w:t>
      </w:r>
      <w:proofErr w:type="spellStart"/>
      <w:r>
        <w:t>underschieben</w:t>
      </w:r>
      <w:proofErr w:type="spellEnd"/>
      <w:r>
        <w:t xml:space="preserve"> / mit dem </w:t>
      </w:r>
      <w:proofErr w:type="spellStart"/>
      <w:r>
        <w:t>schwerdt</w:t>
      </w:r>
      <w:proofErr w:type="spellEnd"/>
      <w:r>
        <w:t xml:space="preserve"> der Kinder Ammon erwürget / </w:t>
      </w:r>
      <w:proofErr w:type="spellStart"/>
      <w:r>
        <w:t>ain</w:t>
      </w:r>
      <w:proofErr w:type="spellEnd"/>
      <w:r>
        <w:t xml:space="preserve"> solch </w:t>
      </w:r>
      <w:proofErr w:type="spellStart"/>
      <w:r>
        <w:t>schwaer</w:t>
      </w:r>
      <w:proofErr w:type="spellEnd"/>
      <w:r>
        <w:t xml:space="preserve"> </w:t>
      </w:r>
      <w:proofErr w:type="spellStart"/>
      <w:r>
        <w:t>sünd</w:t>
      </w:r>
      <w:proofErr w:type="spellEnd"/>
      <w:r>
        <w:t xml:space="preserve"> / </w:t>
      </w:r>
      <w:proofErr w:type="spellStart"/>
      <w:r>
        <w:t>würt</w:t>
      </w:r>
      <w:proofErr w:type="spellEnd"/>
      <w:r>
        <w:t xml:space="preserve"> gewißlich </w:t>
      </w:r>
      <w:proofErr w:type="spellStart"/>
      <w:r>
        <w:t>nit</w:t>
      </w:r>
      <w:proofErr w:type="spellEnd"/>
      <w:r>
        <w:t xml:space="preserve"> </w:t>
      </w:r>
      <w:proofErr w:type="spellStart"/>
      <w:r>
        <w:t>ungestafft</w:t>
      </w:r>
      <w:proofErr w:type="spellEnd"/>
      <w:r>
        <w:t xml:space="preserve"> bleiben / wie </w:t>
      </w:r>
      <w:proofErr w:type="spellStart"/>
      <w:r>
        <w:t>weitter</w:t>
      </w:r>
      <w:proofErr w:type="spellEnd"/>
      <w:r>
        <w:t xml:space="preserve"> folget. </w:t>
      </w:r>
    </w:p>
    <w:p w14:paraId="0CFD44BF" w14:textId="77777777" w:rsidR="001B58A6" w:rsidRDefault="001B58A6" w:rsidP="001B58A6">
      <w:pPr>
        <w:pStyle w:val="StandardWeb"/>
      </w:pPr>
      <w:r>
        <w:rPr>
          <w:rStyle w:val="Fett"/>
          <w:rFonts w:eastAsiaTheme="majorEastAsia"/>
        </w:rPr>
        <w:t xml:space="preserve">Nun </w:t>
      </w:r>
      <w:proofErr w:type="spellStart"/>
      <w:r>
        <w:rPr>
          <w:rStyle w:val="Fett"/>
          <w:rFonts w:eastAsiaTheme="majorEastAsia"/>
        </w:rPr>
        <w:t>sol</w:t>
      </w:r>
      <w:proofErr w:type="spellEnd"/>
      <w:r>
        <w:rPr>
          <w:rStyle w:val="Fett"/>
          <w:rFonts w:eastAsiaTheme="majorEastAsia"/>
        </w:rPr>
        <w:t xml:space="preserve"> von deinem </w:t>
      </w:r>
      <w:proofErr w:type="spellStart"/>
      <w:r>
        <w:rPr>
          <w:rStyle w:val="Fett"/>
          <w:rFonts w:eastAsiaTheme="majorEastAsia"/>
        </w:rPr>
        <w:t>hauß</w:t>
      </w:r>
      <w:proofErr w:type="spellEnd"/>
      <w:r>
        <w:rPr>
          <w:rStyle w:val="Fett"/>
          <w:rFonts w:eastAsiaTheme="majorEastAsia"/>
        </w:rPr>
        <w:t xml:space="preserve"> das </w:t>
      </w:r>
      <w:proofErr w:type="spellStart"/>
      <w:r>
        <w:rPr>
          <w:rStyle w:val="Fett"/>
          <w:rFonts w:eastAsiaTheme="majorEastAsia"/>
        </w:rPr>
        <w:t>swchwerdt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lassen ewiglich / </w:t>
      </w:r>
      <w:proofErr w:type="spellStart"/>
      <w:r>
        <w:rPr>
          <w:rStyle w:val="Fett"/>
          <w:rFonts w:eastAsiaTheme="majorEastAsia"/>
        </w:rPr>
        <w:t>darumb</w:t>
      </w:r>
      <w:proofErr w:type="spellEnd"/>
      <w:r>
        <w:rPr>
          <w:rStyle w:val="Fett"/>
          <w:rFonts w:eastAsiaTheme="majorEastAsia"/>
        </w:rPr>
        <w:t xml:space="preserve"> das du mich verachtet hast / und das </w:t>
      </w:r>
      <w:proofErr w:type="spellStart"/>
      <w:r>
        <w:rPr>
          <w:rStyle w:val="Fett"/>
          <w:rFonts w:eastAsiaTheme="majorEastAsia"/>
        </w:rPr>
        <w:t>weib</w:t>
      </w:r>
      <w:proofErr w:type="spellEnd"/>
      <w:r>
        <w:rPr>
          <w:rStyle w:val="Fett"/>
          <w:rFonts w:eastAsiaTheme="majorEastAsia"/>
        </w:rPr>
        <w:t xml:space="preserve"> Uria des Hethiters genommen hast / das sie dein </w:t>
      </w:r>
      <w:proofErr w:type="spellStart"/>
      <w:r>
        <w:rPr>
          <w:rStyle w:val="Fett"/>
          <w:rFonts w:eastAsiaTheme="majorEastAsia"/>
        </w:rPr>
        <w:t>weib</w:t>
      </w:r>
      <w:proofErr w:type="spellEnd"/>
      <w:r>
        <w:rPr>
          <w:rStyle w:val="Fett"/>
          <w:rFonts w:eastAsiaTheme="majorEastAsia"/>
        </w:rPr>
        <w:t xml:space="preserve"> sei.</w:t>
      </w:r>
      <w:r>
        <w:t xml:space="preserve"> </w:t>
      </w:r>
    </w:p>
    <w:p w14:paraId="6B42FDCB" w14:textId="77777777" w:rsidR="001B58A6" w:rsidRDefault="001B58A6" w:rsidP="001B58A6">
      <w:pPr>
        <w:pStyle w:val="StandardWeb"/>
      </w:pPr>
      <w:r>
        <w:rPr>
          <w:rStyle w:val="Hervorhebung"/>
        </w:rPr>
        <w:t xml:space="preserve">Straff Davids </w:t>
      </w:r>
      <w:proofErr w:type="spellStart"/>
      <w:r>
        <w:rPr>
          <w:rStyle w:val="Hervorhebung"/>
        </w:rPr>
        <w:t>umb</w:t>
      </w:r>
      <w:proofErr w:type="spellEnd"/>
      <w:r>
        <w:rPr>
          <w:rStyle w:val="Hervorhebung"/>
        </w:rPr>
        <w:t xml:space="preserve"> die </w:t>
      </w:r>
      <w:proofErr w:type="spellStart"/>
      <w:r>
        <w:rPr>
          <w:rStyle w:val="Hervorhebung"/>
        </w:rPr>
        <w:t>sünd</w:t>
      </w:r>
      <w:proofErr w:type="spellEnd"/>
      <w:r>
        <w:rPr>
          <w:rStyle w:val="Hervorhebung"/>
        </w:rPr>
        <w:t>.</w:t>
      </w:r>
      <w:r>
        <w:t xml:space="preserve"> Du hast itzt </w:t>
      </w:r>
      <w:proofErr w:type="spellStart"/>
      <w:r>
        <w:t>gehoert</w:t>
      </w:r>
      <w:proofErr w:type="spellEnd"/>
      <w:r>
        <w:t xml:space="preserve"> David / und </w:t>
      </w:r>
      <w:proofErr w:type="spellStart"/>
      <w:r>
        <w:t>hoerest</w:t>
      </w:r>
      <w:proofErr w:type="spellEnd"/>
      <w:r>
        <w:t xml:space="preserve"> es abermal / wie </w:t>
      </w:r>
      <w:proofErr w:type="spellStart"/>
      <w:r>
        <w:t>schweer</w:t>
      </w:r>
      <w:proofErr w:type="spellEnd"/>
      <w:r>
        <w:t xml:space="preserve"> du </w:t>
      </w:r>
      <w:proofErr w:type="spellStart"/>
      <w:r>
        <w:t>gesündet</w:t>
      </w:r>
      <w:proofErr w:type="spellEnd"/>
      <w:r>
        <w:t xml:space="preserve"> habest / in dem das du mein Wort / das ist mich selber / verachtest. Dann </w:t>
      </w:r>
      <w:proofErr w:type="spellStart"/>
      <w:r>
        <w:t>haettestu</w:t>
      </w:r>
      <w:proofErr w:type="spellEnd"/>
      <w:r>
        <w:t xml:space="preserve"> meinem Wort glaubet / das </w:t>
      </w:r>
      <w:proofErr w:type="spellStart"/>
      <w:r>
        <w:t>verbeut</w:t>
      </w:r>
      <w:proofErr w:type="spellEnd"/>
      <w:r>
        <w:t xml:space="preserve"> / du </w:t>
      </w:r>
      <w:proofErr w:type="spellStart"/>
      <w:r>
        <w:t>solt</w:t>
      </w:r>
      <w:proofErr w:type="spellEnd"/>
      <w:r>
        <w:t xml:space="preserve"> dein </w:t>
      </w:r>
      <w:proofErr w:type="spellStart"/>
      <w:r>
        <w:t>Ee</w:t>
      </w:r>
      <w:proofErr w:type="spellEnd"/>
      <w:r>
        <w:t xml:space="preserve"> </w:t>
      </w:r>
      <w:proofErr w:type="spellStart"/>
      <w:r>
        <w:t>nit</w:t>
      </w:r>
      <w:proofErr w:type="spellEnd"/>
      <w:r>
        <w:t xml:space="preserve"> brechen / und deines </w:t>
      </w:r>
      <w:proofErr w:type="spellStart"/>
      <w:r>
        <w:t>naehesten</w:t>
      </w:r>
      <w:proofErr w:type="spellEnd"/>
      <w:r>
        <w:t xml:space="preserve"> </w:t>
      </w:r>
      <w:proofErr w:type="spellStart"/>
      <w:r>
        <w:t>weib</w:t>
      </w:r>
      <w:proofErr w:type="spellEnd"/>
      <w:r>
        <w:t xml:space="preserve"> </w:t>
      </w:r>
      <w:proofErr w:type="spellStart"/>
      <w:r>
        <w:t>soltu</w:t>
      </w:r>
      <w:proofErr w:type="spellEnd"/>
      <w:r>
        <w:t xml:space="preserve"> dich </w:t>
      </w:r>
      <w:proofErr w:type="spellStart"/>
      <w:r>
        <w:t>nit</w:t>
      </w:r>
      <w:proofErr w:type="spellEnd"/>
      <w:r>
        <w:t xml:space="preserve"> lassen </w:t>
      </w:r>
      <w:proofErr w:type="spellStart"/>
      <w:r>
        <w:t>geluesten</w:t>
      </w:r>
      <w:proofErr w:type="spellEnd"/>
      <w:r>
        <w:t xml:space="preserve"> / du </w:t>
      </w:r>
      <w:proofErr w:type="spellStart"/>
      <w:r>
        <w:t>haettest</w:t>
      </w:r>
      <w:proofErr w:type="spellEnd"/>
      <w:r>
        <w:t xml:space="preserve"> nimmer dem Uria sein </w:t>
      </w:r>
      <w:proofErr w:type="spellStart"/>
      <w:r>
        <w:t>weib</w:t>
      </w:r>
      <w:proofErr w:type="spellEnd"/>
      <w:r>
        <w:t xml:space="preserve"> / das sie dein </w:t>
      </w:r>
      <w:proofErr w:type="spellStart"/>
      <w:r>
        <w:t>weib</w:t>
      </w:r>
      <w:proofErr w:type="spellEnd"/>
      <w:r>
        <w:t xml:space="preserve"> </w:t>
      </w:r>
      <w:proofErr w:type="spellStart"/>
      <w:r>
        <w:t>were</w:t>
      </w:r>
      <w:proofErr w:type="spellEnd"/>
      <w:r>
        <w:t xml:space="preserve"> / genommen / Weil du aber </w:t>
      </w:r>
      <w:proofErr w:type="spellStart"/>
      <w:r>
        <w:t>solchs</w:t>
      </w:r>
      <w:proofErr w:type="spellEnd"/>
      <w:r>
        <w:t xml:space="preserve"> </w:t>
      </w:r>
      <w:proofErr w:type="spellStart"/>
      <w:r>
        <w:t>than</w:t>
      </w:r>
      <w:proofErr w:type="spellEnd"/>
      <w:r>
        <w:t xml:space="preserve"> hast / so </w:t>
      </w:r>
      <w:proofErr w:type="spellStart"/>
      <w:r>
        <w:t>hoer</w:t>
      </w:r>
      <w:proofErr w:type="spellEnd"/>
      <w:r>
        <w:t xml:space="preserve"> auch nun die </w:t>
      </w:r>
      <w:proofErr w:type="spellStart"/>
      <w:r>
        <w:t>billichen</w:t>
      </w:r>
      <w:proofErr w:type="spellEnd"/>
      <w:r>
        <w:t xml:space="preserve"> straffen / die nachher kommen und folgen werden / </w:t>
      </w:r>
      <w:proofErr w:type="spellStart"/>
      <w:r>
        <w:t>Naemlich</w:t>
      </w:r>
      <w:proofErr w:type="spellEnd"/>
      <w:r>
        <w:t xml:space="preserve"> / so </w:t>
      </w:r>
      <w:proofErr w:type="spellStart"/>
      <w:r>
        <w:t>sol</w:t>
      </w:r>
      <w:proofErr w:type="spellEnd"/>
      <w:r>
        <w:t xml:space="preserve"> </w:t>
      </w:r>
      <w:proofErr w:type="spellStart"/>
      <w:r>
        <w:t>umb</w:t>
      </w:r>
      <w:proofErr w:type="spellEnd"/>
      <w:r>
        <w:t xml:space="preserve"> </w:t>
      </w:r>
      <w:proofErr w:type="spellStart"/>
      <w:r>
        <w:t>solicher</w:t>
      </w:r>
      <w:proofErr w:type="spellEnd"/>
      <w:r>
        <w:t xml:space="preserve"> </w:t>
      </w:r>
      <w:proofErr w:type="spellStart"/>
      <w:r>
        <w:t>sünden</w:t>
      </w:r>
      <w:proofErr w:type="spellEnd"/>
      <w:r>
        <w:t xml:space="preserve"> willen / das </w:t>
      </w:r>
      <w:proofErr w:type="spellStart"/>
      <w:r>
        <w:t>schwerdt</w:t>
      </w:r>
      <w:proofErr w:type="spellEnd"/>
      <w:r>
        <w:t xml:space="preserve"> ewiglich von deinem </w:t>
      </w:r>
      <w:proofErr w:type="spellStart"/>
      <w:r>
        <w:t>hauß</w:t>
      </w:r>
      <w:proofErr w:type="spellEnd"/>
      <w:r>
        <w:t xml:space="preserve"> </w:t>
      </w:r>
      <w:proofErr w:type="spellStart"/>
      <w:r>
        <w:t>nit</w:t>
      </w:r>
      <w:proofErr w:type="spellEnd"/>
      <w:r>
        <w:t xml:space="preserve"> lassen. </w:t>
      </w:r>
      <w:proofErr w:type="spellStart"/>
      <w:r>
        <w:t>Under</w:t>
      </w:r>
      <w:proofErr w:type="spellEnd"/>
      <w:r>
        <w:t xml:space="preserve"> deinen </w:t>
      </w:r>
      <w:proofErr w:type="spellStart"/>
      <w:r>
        <w:t>kindern</w:t>
      </w:r>
      <w:proofErr w:type="spellEnd"/>
      <w:r>
        <w:t xml:space="preserve"> </w:t>
      </w:r>
      <w:proofErr w:type="spellStart"/>
      <w:r>
        <w:t>würt</w:t>
      </w:r>
      <w:proofErr w:type="spellEnd"/>
      <w:r>
        <w:t xml:space="preserve"> </w:t>
      </w:r>
      <w:proofErr w:type="spellStart"/>
      <w:r>
        <w:t>ain</w:t>
      </w:r>
      <w:proofErr w:type="spellEnd"/>
      <w:r>
        <w:t xml:space="preserve"> </w:t>
      </w:r>
      <w:proofErr w:type="spellStart"/>
      <w:r>
        <w:t>bruder</w:t>
      </w:r>
      <w:proofErr w:type="spellEnd"/>
      <w:r>
        <w:t xml:space="preserve"> den andern entleiben oder </w:t>
      </w:r>
      <w:proofErr w:type="spellStart"/>
      <w:r>
        <w:t>todtschlahen</w:t>
      </w:r>
      <w:proofErr w:type="spellEnd"/>
      <w:r>
        <w:t xml:space="preserve"> / Und der </w:t>
      </w:r>
      <w:proofErr w:type="spellStart"/>
      <w:r>
        <w:t>vater</w:t>
      </w:r>
      <w:proofErr w:type="spellEnd"/>
      <w:r>
        <w:t xml:space="preserve"> (du David) </w:t>
      </w:r>
      <w:proofErr w:type="spellStart"/>
      <w:r>
        <w:t>würt</w:t>
      </w:r>
      <w:proofErr w:type="spellEnd"/>
      <w:r>
        <w:t xml:space="preserve"> von seinen </w:t>
      </w:r>
      <w:proofErr w:type="spellStart"/>
      <w:r>
        <w:t>aigenen</w:t>
      </w:r>
      <w:proofErr w:type="spellEnd"/>
      <w:r>
        <w:t xml:space="preserve"> </w:t>
      </w:r>
      <w:proofErr w:type="spellStart"/>
      <w:r>
        <w:t>kinderen</w:t>
      </w:r>
      <w:proofErr w:type="spellEnd"/>
      <w:r>
        <w:t xml:space="preserve"> / biß zum todt </w:t>
      </w:r>
      <w:proofErr w:type="spellStart"/>
      <w:r>
        <w:t>verfolgung</w:t>
      </w:r>
      <w:proofErr w:type="spellEnd"/>
      <w:r>
        <w:t xml:space="preserve"> leiden </w:t>
      </w:r>
      <w:proofErr w:type="spellStart"/>
      <w:r>
        <w:t>muessen</w:t>
      </w:r>
      <w:proofErr w:type="spellEnd"/>
      <w:r>
        <w:t xml:space="preserve">: Das ist </w:t>
      </w:r>
      <w:proofErr w:type="spellStart"/>
      <w:r>
        <w:t>volstreckt</w:t>
      </w:r>
      <w:proofErr w:type="spellEnd"/>
      <w:r>
        <w:t xml:space="preserve"> und </w:t>
      </w:r>
      <w:proofErr w:type="spellStart"/>
      <w:r>
        <w:t>erfuelt</w:t>
      </w:r>
      <w:proofErr w:type="spellEnd"/>
      <w:r>
        <w:t xml:space="preserve"> in dem zeitlichen und leiblichen Reich Davids / biß es alles zu </w:t>
      </w:r>
      <w:proofErr w:type="spellStart"/>
      <w:r>
        <w:t>grund</w:t>
      </w:r>
      <w:proofErr w:type="spellEnd"/>
      <w:r>
        <w:t xml:space="preserve"> gangen ist / wie die Historien hübsch </w:t>
      </w:r>
      <w:proofErr w:type="spellStart"/>
      <w:r>
        <w:t>außweissen</w:t>
      </w:r>
      <w:proofErr w:type="spellEnd"/>
      <w:r>
        <w:t xml:space="preserve"> / die </w:t>
      </w:r>
      <w:proofErr w:type="spellStart"/>
      <w:r>
        <w:t>magstu</w:t>
      </w:r>
      <w:proofErr w:type="spellEnd"/>
      <w:r>
        <w:t xml:space="preserve"> besichtigen. Dann </w:t>
      </w:r>
      <w:proofErr w:type="spellStart"/>
      <w:r>
        <w:t>ain</w:t>
      </w:r>
      <w:proofErr w:type="spellEnd"/>
      <w:r>
        <w:t xml:space="preserve"> ander reich / </w:t>
      </w:r>
      <w:proofErr w:type="spellStart"/>
      <w:r>
        <w:t>dz</w:t>
      </w:r>
      <w:proofErr w:type="spellEnd"/>
      <w:r>
        <w:t xml:space="preserve"> </w:t>
      </w:r>
      <w:proofErr w:type="spellStart"/>
      <w:r>
        <w:t>nit</w:t>
      </w:r>
      <w:proofErr w:type="spellEnd"/>
      <w:r>
        <w:t xml:space="preserve"> </w:t>
      </w:r>
      <w:proofErr w:type="spellStart"/>
      <w:r>
        <w:t>ain</w:t>
      </w:r>
      <w:proofErr w:type="spellEnd"/>
      <w:r>
        <w:t xml:space="preserve"> reich der </w:t>
      </w:r>
      <w:proofErr w:type="spellStart"/>
      <w:r>
        <w:t>sünden</w:t>
      </w:r>
      <w:proofErr w:type="spellEnd"/>
      <w:r>
        <w:t xml:space="preserve"> / und zeitlich oder </w:t>
      </w:r>
      <w:proofErr w:type="spellStart"/>
      <w:r>
        <w:t>vergaenglich</w:t>
      </w:r>
      <w:proofErr w:type="spellEnd"/>
      <w:r>
        <w:t xml:space="preserve"> ist / soll </w:t>
      </w:r>
      <w:proofErr w:type="spellStart"/>
      <w:r>
        <w:t>auß</w:t>
      </w:r>
      <w:proofErr w:type="spellEnd"/>
      <w:r>
        <w:t xml:space="preserve"> </w:t>
      </w:r>
      <w:proofErr w:type="spellStart"/>
      <w:r>
        <w:t>disem</w:t>
      </w:r>
      <w:proofErr w:type="spellEnd"/>
      <w:r>
        <w:t xml:space="preserve"> </w:t>
      </w:r>
      <w:proofErr w:type="spellStart"/>
      <w:r>
        <w:t>flaischlichen</w:t>
      </w:r>
      <w:proofErr w:type="spellEnd"/>
      <w:r>
        <w:t xml:space="preserve"> reich </w:t>
      </w:r>
      <w:proofErr w:type="spellStart"/>
      <w:r>
        <w:t>beraittet</w:t>
      </w:r>
      <w:proofErr w:type="spellEnd"/>
      <w:r>
        <w:t xml:space="preserve"> werden / zu </w:t>
      </w:r>
      <w:proofErr w:type="spellStart"/>
      <w:r>
        <w:t>bestaettigen</w:t>
      </w:r>
      <w:proofErr w:type="spellEnd"/>
      <w:r>
        <w:t xml:space="preserve"> dem Son Davids / das ist Christo. </w:t>
      </w:r>
      <w:proofErr w:type="spellStart"/>
      <w:r>
        <w:t>Darumb</w:t>
      </w:r>
      <w:proofErr w:type="spellEnd"/>
      <w:r>
        <w:t xml:space="preserve"> </w:t>
      </w:r>
      <w:proofErr w:type="spellStart"/>
      <w:r>
        <w:t>zaiget</w:t>
      </w:r>
      <w:proofErr w:type="spellEnd"/>
      <w:r>
        <w:t xml:space="preserve"> er noch </w:t>
      </w:r>
      <w:proofErr w:type="spellStart"/>
      <w:r>
        <w:t>weitter</w:t>
      </w:r>
      <w:proofErr w:type="spellEnd"/>
      <w:r>
        <w:t xml:space="preserve"> an / und </w:t>
      </w:r>
      <w:proofErr w:type="spellStart"/>
      <w:r>
        <w:t>underschiedlich</w:t>
      </w:r>
      <w:proofErr w:type="spellEnd"/>
      <w:r>
        <w:t xml:space="preserve"> / wie es mit und in </w:t>
      </w:r>
      <w:proofErr w:type="spellStart"/>
      <w:r>
        <w:t>disem</w:t>
      </w:r>
      <w:proofErr w:type="spellEnd"/>
      <w:r>
        <w:t xml:space="preserve"> zeitlichen reich / </w:t>
      </w:r>
      <w:proofErr w:type="spellStart"/>
      <w:r>
        <w:t>umb</w:t>
      </w:r>
      <w:proofErr w:type="spellEnd"/>
      <w:r>
        <w:t xml:space="preserve"> der </w:t>
      </w:r>
      <w:proofErr w:type="spellStart"/>
      <w:r>
        <w:t>sünden</w:t>
      </w:r>
      <w:proofErr w:type="spellEnd"/>
      <w:r>
        <w:t xml:space="preserve"> willen / werde zugehen / Und spricht. </w:t>
      </w:r>
    </w:p>
    <w:p w14:paraId="040F4D9C" w14:textId="77777777" w:rsidR="001B58A6" w:rsidRDefault="001B58A6" w:rsidP="001B58A6">
      <w:pPr>
        <w:pStyle w:val="StandardWeb"/>
      </w:pPr>
      <w:r>
        <w:rPr>
          <w:rStyle w:val="Fett"/>
          <w:rFonts w:eastAsiaTheme="majorEastAsia"/>
        </w:rPr>
        <w:t xml:space="preserve">Also spricht der Herr / </w:t>
      </w:r>
      <w:proofErr w:type="spellStart"/>
      <w:r>
        <w:rPr>
          <w:rStyle w:val="Fett"/>
          <w:rFonts w:eastAsiaTheme="majorEastAsia"/>
        </w:rPr>
        <w:t>Sihe</w:t>
      </w:r>
      <w:proofErr w:type="spellEnd"/>
      <w:r>
        <w:rPr>
          <w:rStyle w:val="Fett"/>
          <w:rFonts w:eastAsiaTheme="majorEastAsia"/>
        </w:rPr>
        <w:t xml:space="preserve"> / ich </w:t>
      </w:r>
      <w:proofErr w:type="spellStart"/>
      <w:r>
        <w:rPr>
          <w:rStyle w:val="Fett"/>
          <w:rFonts w:eastAsiaTheme="majorEastAsia"/>
        </w:rPr>
        <w:t>wil</w:t>
      </w:r>
      <w:proofErr w:type="spellEnd"/>
      <w:r>
        <w:rPr>
          <w:rStyle w:val="Fett"/>
          <w:rFonts w:eastAsiaTheme="majorEastAsia"/>
        </w:rPr>
        <w:t xml:space="preserve"> </w:t>
      </w:r>
      <w:proofErr w:type="spellStart"/>
      <w:r>
        <w:rPr>
          <w:rStyle w:val="Fett"/>
          <w:rFonts w:eastAsiaTheme="majorEastAsia"/>
        </w:rPr>
        <w:t>unglück</w:t>
      </w:r>
      <w:proofErr w:type="spellEnd"/>
      <w:r>
        <w:rPr>
          <w:rStyle w:val="Fett"/>
          <w:rFonts w:eastAsiaTheme="majorEastAsia"/>
        </w:rPr>
        <w:t xml:space="preserve"> über dich erwecken / </w:t>
      </w:r>
      <w:proofErr w:type="spellStart"/>
      <w:r>
        <w:rPr>
          <w:rStyle w:val="Fett"/>
          <w:rFonts w:eastAsiaTheme="majorEastAsia"/>
        </w:rPr>
        <w:t>auß</w:t>
      </w:r>
      <w:proofErr w:type="spellEnd"/>
      <w:r>
        <w:rPr>
          <w:rStyle w:val="Fett"/>
          <w:rFonts w:eastAsiaTheme="majorEastAsia"/>
        </w:rPr>
        <w:t xml:space="preserve"> deinem </w:t>
      </w:r>
      <w:proofErr w:type="spellStart"/>
      <w:r>
        <w:rPr>
          <w:rStyle w:val="Fett"/>
          <w:rFonts w:eastAsiaTheme="majorEastAsia"/>
        </w:rPr>
        <w:t>aignen</w:t>
      </w:r>
      <w:proofErr w:type="spellEnd"/>
      <w:r>
        <w:rPr>
          <w:rStyle w:val="Fett"/>
          <w:rFonts w:eastAsiaTheme="majorEastAsia"/>
        </w:rPr>
        <w:t xml:space="preserve"> </w:t>
      </w:r>
      <w:proofErr w:type="spellStart"/>
      <w:r>
        <w:rPr>
          <w:rStyle w:val="Fett"/>
          <w:rFonts w:eastAsiaTheme="majorEastAsia"/>
        </w:rPr>
        <w:t>hauß</w:t>
      </w:r>
      <w:proofErr w:type="spellEnd"/>
      <w:r>
        <w:rPr>
          <w:rStyle w:val="Fett"/>
          <w:rFonts w:eastAsiaTheme="majorEastAsia"/>
        </w:rPr>
        <w:t xml:space="preserve"> / und </w:t>
      </w:r>
      <w:proofErr w:type="spellStart"/>
      <w:r>
        <w:rPr>
          <w:rStyle w:val="Fett"/>
          <w:rFonts w:eastAsiaTheme="majorEastAsia"/>
        </w:rPr>
        <w:t>wil</w:t>
      </w:r>
      <w:proofErr w:type="spellEnd"/>
      <w:r>
        <w:rPr>
          <w:rStyle w:val="Fett"/>
          <w:rFonts w:eastAsiaTheme="majorEastAsia"/>
        </w:rPr>
        <w:t xml:space="preserve"> deine </w:t>
      </w:r>
      <w:proofErr w:type="spellStart"/>
      <w:r>
        <w:rPr>
          <w:rStyle w:val="Fett"/>
          <w:rFonts w:eastAsiaTheme="majorEastAsia"/>
        </w:rPr>
        <w:t>weiber</w:t>
      </w:r>
      <w:proofErr w:type="spellEnd"/>
      <w:r>
        <w:rPr>
          <w:rStyle w:val="Fett"/>
          <w:rFonts w:eastAsiaTheme="majorEastAsia"/>
        </w:rPr>
        <w:t xml:space="preserve"> nehmen von deinen </w:t>
      </w:r>
      <w:proofErr w:type="spellStart"/>
      <w:r>
        <w:rPr>
          <w:rStyle w:val="Fett"/>
          <w:rFonts w:eastAsiaTheme="majorEastAsia"/>
        </w:rPr>
        <w:t>augen</w:t>
      </w:r>
      <w:proofErr w:type="spellEnd"/>
      <w:r>
        <w:rPr>
          <w:rStyle w:val="Fett"/>
          <w:rFonts w:eastAsiaTheme="majorEastAsia"/>
        </w:rPr>
        <w:t xml:space="preserve"> und </w:t>
      </w:r>
      <w:proofErr w:type="spellStart"/>
      <w:r>
        <w:rPr>
          <w:rStyle w:val="Fett"/>
          <w:rFonts w:eastAsiaTheme="majorEastAsia"/>
        </w:rPr>
        <w:t>wil</w:t>
      </w:r>
      <w:proofErr w:type="spellEnd"/>
      <w:r>
        <w:rPr>
          <w:rStyle w:val="Fett"/>
          <w:rFonts w:eastAsiaTheme="majorEastAsia"/>
        </w:rPr>
        <w:t xml:space="preserve"> sie deinem </w:t>
      </w:r>
      <w:proofErr w:type="spellStart"/>
      <w:r>
        <w:rPr>
          <w:rStyle w:val="Fett"/>
          <w:rFonts w:eastAsiaTheme="majorEastAsia"/>
        </w:rPr>
        <w:t>naehesten</w:t>
      </w:r>
      <w:proofErr w:type="spellEnd"/>
      <w:r>
        <w:rPr>
          <w:rStyle w:val="Fett"/>
          <w:rFonts w:eastAsiaTheme="majorEastAsia"/>
        </w:rPr>
        <w:t xml:space="preserve"> geben / </w:t>
      </w:r>
      <w:proofErr w:type="spellStart"/>
      <w:r>
        <w:rPr>
          <w:rStyle w:val="Fett"/>
          <w:rFonts w:eastAsiaTheme="majorEastAsia"/>
        </w:rPr>
        <w:t>dz</w:t>
      </w:r>
      <w:proofErr w:type="spellEnd"/>
      <w:r>
        <w:rPr>
          <w:rStyle w:val="Fett"/>
          <w:rFonts w:eastAsiaTheme="majorEastAsia"/>
        </w:rPr>
        <w:t xml:space="preserve"> er bei deinen </w:t>
      </w:r>
      <w:proofErr w:type="spellStart"/>
      <w:r>
        <w:rPr>
          <w:rStyle w:val="Fett"/>
          <w:rFonts w:eastAsiaTheme="majorEastAsia"/>
        </w:rPr>
        <w:t>weibern</w:t>
      </w:r>
      <w:proofErr w:type="spellEnd"/>
      <w:r>
        <w:rPr>
          <w:rStyle w:val="Fett"/>
          <w:rFonts w:eastAsiaTheme="majorEastAsia"/>
        </w:rPr>
        <w:t xml:space="preserve"> schlaffen </w:t>
      </w:r>
      <w:proofErr w:type="spellStart"/>
      <w:r>
        <w:rPr>
          <w:rStyle w:val="Fett"/>
          <w:rFonts w:eastAsiaTheme="majorEastAsia"/>
        </w:rPr>
        <w:t>sol</w:t>
      </w:r>
      <w:proofErr w:type="spellEnd"/>
      <w:r>
        <w:rPr>
          <w:rStyle w:val="Fett"/>
          <w:rFonts w:eastAsiaTheme="majorEastAsia"/>
        </w:rPr>
        <w:t xml:space="preserve"> / an der </w:t>
      </w:r>
      <w:proofErr w:type="spellStart"/>
      <w:r>
        <w:rPr>
          <w:rStyle w:val="Fett"/>
          <w:rFonts w:eastAsiaTheme="majorEastAsia"/>
        </w:rPr>
        <w:t>liechten</w:t>
      </w:r>
      <w:proofErr w:type="spellEnd"/>
      <w:r>
        <w:rPr>
          <w:rStyle w:val="Fett"/>
          <w:rFonts w:eastAsiaTheme="majorEastAsia"/>
        </w:rPr>
        <w:t xml:space="preserve"> Sonnen.</w:t>
      </w:r>
      <w:r>
        <w:t xml:space="preserve"> </w:t>
      </w:r>
    </w:p>
    <w:p w14:paraId="5A210CB2" w14:textId="77777777" w:rsidR="001B58A6" w:rsidRDefault="001B58A6" w:rsidP="001B58A6">
      <w:pPr>
        <w:pStyle w:val="StandardWeb"/>
      </w:pPr>
      <w:r>
        <w:rPr>
          <w:rStyle w:val="Hervorhebung"/>
        </w:rPr>
        <w:t>Nathan zu David.</w:t>
      </w:r>
      <w:r>
        <w:t xml:space="preserve"> Ich </w:t>
      </w:r>
      <w:proofErr w:type="spellStart"/>
      <w:r>
        <w:t>wil</w:t>
      </w:r>
      <w:proofErr w:type="spellEnd"/>
      <w:r>
        <w:t xml:space="preserve"> / spricht der Herr / </w:t>
      </w:r>
      <w:proofErr w:type="spellStart"/>
      <w:r>
        <w:t>unglück</w:t>
      </w:r>
      <w:proofErr w:type="spellEnd"/>
      <w:r>
        <w:t xml:space="preserve"> über dich erwecken / </w:t>
      </w:r>
      <w:proofErr w:type="spellStart"/>
      <w:r>
        <w:t>Naemlich</w:t>
      </w:r>
      <w:proofErr w:type="spellEnd"/>
      <w:r>
        <w:t xml:space="preserve"> </w:t>
      </w:r>
      <w:proofErr w:type="spellStart"/>
      <w:r>
        <w:t>würstu</w:t>
      </w:r>
      <w:proofErr w:type="spellEnd"/>
      <w:r>
        <w:t xml:space="preserve"> von deinen </w:t>
      </w:r>
      <w:proofErr w:type="spellStart"/>
      <w:r>
        <w:t>aignen</w:t>
      </w:r>
      <w:proofErr w:type="spellEnd"/>
      <w:r>
        <w:t xml:space="preserve"> </w:t>
      </w:r>
      <w:proofErr w:type="spellStart"/>
      <w:r>
        <w:t>kindern</w:t>
      </w:r>
      <w:proofErr w:type="spellEnd"/>
      <w:r>
        <w:t xml:space="preserve"> / aus deinem </w:t>
      </w:r>
      <w:proofErr w:type="spellStart"/>
      <w:r>
        <w:t>hauß</w:t>
      </w:r>
      <w:proofErr w:type="spellEnd"/>
      <w:r>
        <w:t xml:space="preserve"> verstossen / </w:t>
      </w:r>
      <w:proofErr w:type="spellStart"/>
      <w:r>
        <w:t>ia</w:t>
      </w:r>
      <w:proofErr w:type="spellEnd"/>
      <w:r>
        <w:t xml:space="preserve"> </w:t>
      </w:r>
      <w:proofErr w:type="spellStart"/>
      <w:r>
        <w:t>nit</w:t>
      </w:r>
      <w:proofErr w:type="spellEnd"/>
      <w:r>
        <w:t xml:space="preserve"> </w:t>
      </w:r>
      <w:proofErr w:type="spellStart"/>
      <w:r>
        <w:t>allain</w:t>
      </w:r>
      <w:proofErr w:type="spellEnd"/>
      <w:r>
        <w:t xml:space="preserve"> von deinem </w:t>
      </w:r>
      <w:proofErr w:type="spellStart"/>
      <w:r>
        <w:t>hauß</w:t>
      </w:r>
      <w:proofErr w:type="spellEnd"/>
      <w:r>
        <w:t xml:space="preserve"> / sonder du </w:t>
      </w:r>
      <w:proofErr w:type="spellStart"/>
      <w:r>
        <w:t>wurst</w:t>
      </w:r>
      <w:proofErr w:type="spellEnd"/>
      <w:r>
        <w:t xml:space="preserve"> dazu </w:t>
      </w:r>
      <w:proofErr w:type="spellStart"/>
      <w:r>
        <w:t>kain</w:t>
      </w:r>
      <w:proofErr w:type="spellEnd"/>
      <w:r>
        <w:t xml:space="preserve"> sichern platz und </w:t>
      </w:r>
      <w:proofErr w:type="spellStart"/>
      <w:r>
        <w:t>landt</w:t>
      </w:r>
      <w:proofErr w:type="spellEnd"/>
      <w:r>
        <w:t xml:space="preserve"> haben zu </w:t>
      </w:r>
      <w:proofErr w:type="spellStart"/>
      <w:r>
        <w:t>wonen</w:t>
      </w:r>
      <w:proofErr w:type="spellEnd"/>
      <w:r>
        <w:t xml:space="preserve"> / du </w:t>
      </w:r>
      <w:proofErr w:type="spellStart"/>
      <w:r>
        <w:t>must</w:t>
      </w:r>
      <w:proofErr w:type="spellEnd"/>
      <w:r>
        <w:t xml:space="preserve"> vor </w:t>
      </w:r>
      <w:proofErr w:type="spellStart"/>
      <w:r>
        <w:t>jnen</w:t>
      </w:r>
      <w:proofErr w:type="spellEnd"/>
      <w:r>
        <w:t xml:space="preserve"> </w:t>
      </w:r>
      <w:proofErr w:type="spellStart"/>
      <w:r>
        <w:t>Landtreümig</w:t>
      </w:r>
      <w:proofErr w:type="spellEnd"/>
      <w:r>
        <w:t xml:space="preserve"> / und des Lands </w:t>
      </w:r>
      <w:proofErr w:type="spellStart"/>
      <w:r>
        <w:t>veriagt</w:t>
      </w:r>
      <w:proofErr w:type="spellEnd"/>
      <w:r>
        <w:t xml:space="preserve"> und vertrieben werden. Deine </w:t>
      </w:r>
      <w:proofErr w:type="spellStart"/>
      <w:r>
        <w:t>weiber</w:t>
      </w:r>
      <w:proofErr w:type="spellEnd"/>
      <w:r>
        <w:t xml:space="preserve"> werden mit </w:t>
      </w:r>
      <w:proofErr w:type="spellStart"/>
      <w:r>
        <w:t>oeffentlichter</w:t>
      </w:r>
      <w:proofErr w:type="spellEnd"/>
      <w:r>
        <w:t xml:space="preserve"> </w:t>
      </w:r>
      <w:proofErr w:type="spellStart"/>
      <w:r>
        <w:t>schand</w:t>
      </w:r>
      <w:proofErr w:type="spellEnd"/>
      <w:r>
        <w:t xml:space="preserve"> und </w:t>
      </w:r>
      <w:proofErr w:type="spellStart"/>
      <w:r>
        <w:t>schmach</w:t>
      </w:r>
      <w:proofErr w:type="spellEnd"/>
      <w:r>
        <w:t xml:space="preserve"> / dem der zum </w:t>
      </w:r>
      <w:proofErr w:type="spellStart"/>
      <w:r>
        <w:t>naehesten</w:t>
      </w:r>
      <w:proofErr w:type="spellEnd"/>
      <w:r>
        <w:t xml:space="preserve"> dir </w:t>
      </w:r>
      <w:proofErr w:type="spellStart"/>
      <w:r>
        <w:t>angehoeret</w:t>
      </w:r>
      <w:proofErr w:type="spellEnd"/>
      <w:r>
        <w:t xml:space="preserve"> / das ist / deinem </w:t>
      </w:r>
      <w:proofErr w:type="spellStart"/>
      <w:r>
        <w:t>sun</w:t>
      </w:r>
      <w:proofErr w:type="spellEnd"/>
      <w:r>
        <w:t xml:space="preserve"> / zu huren mit </w:t>
      </w:r>
      <w:proofErr w:type="spellStart"/>
      <w:r>
        <w:t>jm</w:t>
      </w:r>
      <w:proofErr w:type="spellEnd"/>
      <w:r>
        <w:t xml:space="preserve"> / </w:t>
      </w:r>
      <w:proofErr w:type="spellStart"/>
      <w:r>
        <w:t>dargestellet</w:t>
      </w:r>
      <w:proofErr w:type="spellEnd"/>
      <w:r>
        <w:t xml:space="preserve"> / der bei </w:t>
      </w:r>
      <w:proofErr w:type="spellStart"/>
      <w:r>
        <w:t>jnen</w:t>
      </w:r>
      <w:proofErr w:type="spellEnd"/>
      <w:r>
        <w:t xml:space="preserve"> schlaffen / und das so </w:t>
      </w:r>
      <w:proofErr w:type="spellStart"/>
      <w:r>
        <w:t>offentlich</w:t>
      </w:r>
      <w:proofErr w:type="spellEnd"/>
      <w:r>
        <w:t xml:space="preserve"> / das es </w:t>
      </w:r>
      <w:proofErr w:type="spellStart"/>
      <w:r>
        <w:t>iederman</w:t>
      </w:r>
      <w:proofErr w:type="spellEnd"/>
      <w:r>
        <w:t xml:space="preserve"> sehen und wissen / </w:t>
      </w:r>
      <w:proofErr w:type="spellStart"/>
      <w:r>
        <w:t>unnd</w:t>
      </w:r>
      <w:proofErr w:type="spellEnd"/>
      <w:r>
        <w:t xml:space="preserve"> doch niemand verbieten oder hindern </w:t>
      </w:r>
      <w:proofErr w:type="spellStart"/>
      <w:r>
        <w:t>würt</w:t>
      </w:r>
      <w:proofErr w:type="spellEnd"/>
      <w:r>
        <w:t xml:space="preserve">. Das </w:t>
      </w:r>
      <w:proofErr w:type="spellStart"/>
      <w:r>
        <w:t>ainig</w:t>
      </w:r>
      <w:proofErr w:type="spellEnd"/>
      <w:r>
        <w:t xml:space="preserve"> </w:t>
      </w:r>
      <w:proofErr w:type="spellStart"/>
      <w:r>
        <w:t>klain</w:t>
      </w:r>
      <w:proofErr w:type="spellEnd"/>
      <w:r>
        <w:t xml:space="preserve"> </w:t>
      </w:r>
      <w:proofErr w:type="spellStart"/>
      <w:r>
        <w:t>Schaeflin</w:t>
      </w:r>
      <w:proofErr w:type="spellEnd"/>
      <w:r>
        <w:t xml:space="preserve"> / </w:t>
      </w:r>
      <w:proofErr w:type="spellStart"/>
      <w:r>
        <w:t>soltu</w:t>
      </w:r>
      <w:proofErr w:type="spellEnd"/>
      <w:r>
        <w:t xml:space="preserve"> </w:t>
      </w:r>
      <w:proofErr w:type="spellStart"/>
      <w:r>
        <w:t>vierfaeltig</w:t>
      </w:r>
      <w:proofErr w:type="spellEnd"/>
      <w:r>
        <w:t xml:space="preserve"> </w:t>
      </w:r>
      <w:proofErr w:type="spellStart"/>
      <w:r>
        <w:t>zalen</w:t>
      </w:r>
      <w:proofErr w:type="spellEnd"/>
      <w:r>
        <w:t xml:space="preserve"> und wider geben / nach deinem </w:t>
      </w:r>
      <w:proofErr w:type="spellStart"/>
      <w:r>
        <w:t>aigenen</w:t>
      </w:r>
      <w:proofErr w:type="spellEnd"/>
      <w:r>
        <w:t xml:space="preserve"> </w:t>
      </w:r>
      <w:proofErr w:type="spellStart"/>
      <w:r>
        <w:t>urtail</w:t>
      </w:r>
      <w:proofErr w:type="spellEnd"/>
      <w:r>
        <w:t xml:space="preserve">. Deiner </w:t>
      </w:r>
      <w:proofErr w:type="spellStart"/>
      <w:r>
        <w:t>Suen</w:t>
      </w:r>
      <w:proofErr w:type="spellEnd"/>
      <w:r>
        <w:t xml:space="preserve"> </w:t>
      </w:r>
      <w:proofErr w:type="spellStart"/>
      <w:r>
        <w:t>würt</w:t>
      </w:r>
      <w:proofErr w:type="spellEnd"/>
      <w:r>
        <w:t xml:space="preserve"> es dich vier kosten / der dir von </w:t>
      </w:r>
      <w:proofErr w:type="spellStart"/>
      <w:r>
        <w:t>Bethsaba</w:t>
      </w:r>
      <w:proofErr w:type="spellEnd"/>
      <w:r>
        <w:t xml:space="preserve"> </w:t>
      </w:r>
      <w:proofErr w:type="spellStart"/>
      <w:r>
        <w:t>geborn</w:t>
      </w:r>
      <w:proofErr w:type="spellEnd"/>
      <w:r>
        <w:t xml:space="preserve"> </w:t>
      </w:r>
      <w:proofErr w:type="spellStart"/>
      <w:r>
        <w:t>würt</w:t>
      </w:r>
      <w:proofErr w:type="spellEnd"/>
      <w:r>
        <w:t xml:space="preserve"> / </w:t>
      </w:r>
      <w:proofErr w:type="spellStart"/>
      <w:r>
        <w:t>würt</w:t>
      </w:r>
      <w:proofErr w:type="spellEnd"/>
      <w:r>
        <w:t xml:space="preserve"> sterben / </w:t>
      </w:r>
      <w:proofErr w:type="spellStart"/>
      <w:r>
        <w:t>Absolom</w:t>
      </w:r>
      <w:proofErr w:type="spellEnd"/>
      <w:r>
        <w:t xml:space="preserve"> </w:t>
      </w:r>
      <w:proofErr w:type="spellStart"/>
      <w:r>
        <w:t>würt</w:t>
      </w:r>
      <w:proofErr w:type="spellEnd"/>
      <w:r>
        <w:t xml:space="preserve"> seinen </w:t>
      </w:r>
      <w:proofErr w:type="spellStart"/>
      <w:r>
        <w:t>bruder</w:t>
      </w:r>
      <w:proofErr w:type="spellEnd"/>
      <w:r>
        <w:t xml:space="preserve"> Ammon erschlagen / </w:t>
      </w:r>
      <w:proofErr w:type="spellStart"/>
      <w:r>
        <w:t>Absolom</w:t>
      </w:r>
      <w:proofErr w:type="spellEnd"/>
      <w:r>
        <w:t xml:space="preserve"> </w:t>
      </w:r>
      <w:proofErr w:type="spellStart"/>
      <w:r>
        <w:t>würt</w:t>
      </w:r>
      <w:proofErr w:type="spellEnd"/>
      <w:r>
        <w:t xml:space="preserve"> an </w:t>
      </w:r>
      <w:proofErr w:type="spellStart"/>
      <w:r>
        <w:t>ainem</w:t>
      </w:r>
      <w:proofErr w:type="spellEnd"/>
      <w:r>
        <w:t xml:space="preserve"> </w:t>
      </w:r>
      <w:proofErr w:type="spellStart"/>
      <w:r>
        <w:t>Aychbaum</w:t>
      </w:r>
      <w:proofErr w:type="spellEnd"/>
      <w:r>
        <w:t xml:space="preserve"> an seinen </w:t>
      </w:r>
      <w:proofErr w:type="spellStart"/>
      <w:r>
        <w:t>haren</w:t>
      </w:r>
      <w:proofErr w:type="spellEnd"/>
      <w:r>
        <w:t xml:space="preserve"> </w:t>
      </w:r>
      <w:proofErr w:type="spellStart"/>
      <w:r>
        <w:t>erhangen</w:t>
      </w:r>
      <w:proofErr w:type="spellEnd"/>
      <w:r>
        <w:t xml:space="preserve"> / Salomon </w:t>
      </w:r>
      <w:proofErr w:type="spellStart"/>
      <w:r>
        <w:t>würt</w:t>
      </w:r>
      <w:proofErr w:type="spellEnd"/>
      <w:r>
        <w:t xml:space="preserve"> Adonia </w:t>
      </w:r>
      <w:proofErr w:type="spellStart"/>
      <w:r>
        <w:t>toedten</w:t>
      </w:r>
      <w:proofErr w:type="spellEnd"/>
      <w:r>
        <w:t xml:space="preserve"> lassen. </w:t>
      </w:r>
      <w:r>
        <w:rPr>
          <w:rStyle w:val="Hervorhebung"/>
        </w:rPr>
        <w:t>1. Reg. 13. 8. 2. Reg. 2.</w:t>
      </w:r>
      <w:r>
        <w:t xml:space="preserve"> Hie mit </w:t>
      </w:r>
      <w:proofErr w:type="spellStart"/>
      <w:r>
        <w:t>hatt</w:t>
      </w:r>
      <w:proofErr w:type="spellEnd"/>
      <w:r>
        <w:t xml:space="preserve"> David das </w:t>
      </w:r>
      <w:proofErr w:type="spellStart"/>
      <w:r>
        <w:t>Schaeflin</w:t>
      </w:r>
      <w:proofErr w:type="spellEnd"/>
      <w:r>
        <w:t xml:space="preserve"> </w:t>
      </w:r>
      <w:proofErr w:type="spellStart"/>
      <w:r>
        <w:t>wol</w:t>
      </w:r>
      <w:proofErr w:type="spellEnd"/>
      <w:r>
        <w:t xml:space="preserve"> </w:t>
      </w:r>
      <w:proofErr w:type="spellStart"/>
      <w:r>
        <w:t>vierfaeltig</w:t>
      </w:r>
      <w:proofErr w:type="spellEnd"/>
      <w:r>
        <w:t xml:space="preserve"> </w:t>
      </w:r>
      <w:proofErr w:type="spellStart"/>
      <w:r>
        <w:t>zalt</w:t>
      </w:r>
      <w:proofErr w:type="spellEnd"/>
      <w:r>
        <w:t xml:space="preserve"> / on alles ander </w:t>
      </w:r>
      <w:proofErr w:type="spellStart"/>
      <w:r>
        <w:t>unglück</w:t>
      </w:r>
      <w:proofErr w:type="spellEnd"/>
      <w:r>
        <w:t xml:space="preserve"> / </w:t>
      </w:r>
      <w:proofErr w:type="spellStart"/>
      <w:r>
        <w:t>dz</w:t>
      </w:r>
      <w:proofErr w:type="spellEnd"/>
      <w:r>
        <w:t xml:space="preserve"> </w:t>
      </w:r>
      <w:proofErr w:type="spellStart"/>
      <w:r>
        <w:t>jm</w:t>
      </w:r>
      <w:proofErr w:type="spellEnd"/>
      <w:r>
        <w:t xml:space="preserve"> </w:t>
      </w:r>
      <w:proofErr w:type="spellStart"/>
      <w:r>
        <w:t>hierumb</w:t>
      </w:r>
      <w:proofErr w:type="spellEnd"/>
      <w:r>
        <w:t xml:space="preserve"> </w:t>
      </w:r>
      <w:proofErr w:type="spellStart"/>
      <w:r>
        <w:t>zuhandgen</w:t>
      </w:r>
      <w:proofErr w:type="spellEnd"/>
      <w:r>
        <w:t xml:space="preserve"> gangen ist. Da </w:t>
      </w:r>
      <w:proofErr w:type="spellStart"/>
      <w:r>
        <w:t>sihestu</w:t>
      </w:r>
      <w:proofErr w:type="spellEnd"/>
      <w:r>
        <w:t xml:space="preserve"> woher krieg / </w:t>
      </w:r>
      <w:proofErr w:type="spellStart"/>
      <w:r>
        <w:t>auffrur</w:t>
      </w:r>
      <w:proofErr w:type="spellEnd"/>
      <w:r>
        <w:t xml:space="preserve"> / und ander </w:t>
      </w:r>
      <w:proofErr w:type="spellStart"/>
      <w:r>
        <w:t>unglück</w:t>
      </w:r>
      <w:proofErr w:type="spellEnd"/>
      <w:r>
        <w:t xml:space="preserve"> in </w:t>
      </w:r>
      <w:proofErr w:type="spellStart"/>
      <w:r>
        <w:t>aim</w:t>
      </w:r>
      <w:proofErr w:type="spellEnd"/>
      <w:r>
        <w:t xml:space="preserve"> Land entstand / </w:t>
      </w:r>
      <w:proofErr w:type="spellStart"/>
      <w:r>
        <w:t>Hette</w:t>
      </w:r>
      <w:proofErr w:type="spellEnd"/>
      <w:r>
        <w:t xml:space="preserve"> David </w:t>
      </w:r>
      <w:proofErr w:type="spellStart"/>
      <w:r>
        <w:t>nit</w:t>
      </w:r>
      <w:proofErr w:type="spellEnd"/>
      <w:r>
        <w:t xml:space="preserve"> gemordet und </w:t>
      </w:r>
      <w:proofErr w:type="spellStart"/>
      <w:r>
        <w:t>geebrechet</w:t>
      </w:r>
      <w:proofErr w:type="spellEnd"/>
      <w:r>
        <w:t xml:space="preserve"> / er </w:t>
      </w:r>
      <w:proofErr w:type="spellStart"/>
      <w:r>
        <w:t>were</w:t>
      </w:r>
      <w:proofErr w:type="spellEnd"/>
      <w:r>
        <w:t xml:space="preserve"> noch lang zu frieden / vor seinem </w:t>
      </w:r>
      <w:proofErr w:type="spellStart"/>
      <w:r>
        <w:t>sun</w:t>
      </w:r>
      <w:proofErr w:type="spellEnd"/>
      <w:r>
        <w:t xml:space="preserve"> </w:t>
      </w:r>
      <w:proofErr w:type="spellStart"/>
      <w:r>
        <w:t>Absolom</w:t>
      </w:r>
      <w:proofErr w:type="spellEnd"/>
      <w:r>
        <w:t xml:space="preserve"> / und das </w:t>
      </w:r>
      <w:proofErr w:type="spellStart"/>
      <w:r>
        <w:t>volck</w:t>
      </w:r>
      <w:proofErr w:type="spellEnd"/>
      <w:r>
        <w:t xml:space="preserve"> das </w:t>
      </w:r>
      <w:proofErr w:type="spellStart"/>
      <w:r>
        <w:t>jm</w:t>
      </w:r>
      <w:proofErr w:type="spellEnd"/>
      <w:r>
        <w:t xml:space="preserve"> </w:t>
      </w:r>
      <w:proofErr w:type="spellStart"/>
      <w:r>
        <w:t>anhaengig</w:t>
      </w:r>
      <w:proofErr w:type="spellEnd"/>
      <w:r>
        <w:t xml:space="preserve"> / </w:t>
      </w:r>
      <w:proofErr w:type="spellStart"/>
      <w:r>
        <w:t>unvertrieben</w:t>
      </w:r>
      <w:proofErr w:type="spellEnd"/>
      <w:r>
        <w:t xml:space="preserve"> bleiben / So ist gewiß die </w:t>
      </w:r>
      <w:proofErr w:type="spellStart"/>
      <w:r>
        <w:t>sünd</w:t>
      </w:r>
      <w:proofErr w:type="spellEnd"/>
      <w:r>
        <w:t xml:space="preserve"> </w:t>
      </w:r>
      <w:proofErr w:type="spellStart"/>
      <w:r>
        <w:t>ain</w:t>
      </w:r>
      <w:proofErr w:type="spellEnd"/>
      <w:r>
        <w:t xml:space="preserve"> </w:t>
      </w:r>
      <w:proofErr w:type="spellStart"/>
      <w:r>
        <w:t>ursprung</w:t>
      </w:r>
      <w:proofErr w:type="spellEnd"/>
      <w:r>
        <w:t xml:space="preserve"> </w:t>
      </w:r>
      <w:proofErr w:type="spellStart"/>
      <w:r>
        <w:t>unnd</w:t>
      </w:r>
      <w:proofErr w:type="spellEnd"/>
      <w:r>
        <w:t xml:space="preserve"> </w:t>
      </w:r>
      <w:proofErr w:type="spellStart"/>
      <w:r>
        <w:t>ursach</w:t>
      </w:r>
      <w:proofErr w:type="spellEnd"/>
      <w:r>
        <w:t xml:space="preserve"> aller </w:t>
      </w:r>
      <w:proofErr w:type="spellStart"/>
      <w:r>
        <w:t>auffrhur</w:t>
      </w:r>
      <w:proofErr w:type="spellEnd"/>
      <w:r>
        <w:t xml:space="preserve"> / </w:t>
      </w:r>
      <w:proofErr w:type="spellStart"/>
      <w:r>
        <w:t>kriegs</w:t>
      </w:r>
      <w:proofErr w:type="spellEnd"/>
      <w:r>
        <w:t xml:space="preserve"> und </w:t>
      </w:r>
      <w:proofErr w:type="spellStart"/>
      <w:r>
        <w:t>übels</w:t>
      </w:r>
      <w:proofErr w:type="spellEnd"/>
      <w:r>
        <w:t xml:space="preserve"> / Wie </w:t>
      </w:r>
      <w:proofErr w:type="spellStart"/>
      <w:r>
        <w:t>haimlich</w:t>
      </w:r>
      <w:proofErr w:type="spellEnd"/>
      <w:r>
        <w:t xml:space="preserve"> noch und sauber man die </w:t>
      </w:r>
      <w:proofErr w:type="spellStart"/>
      <w:r>
        <w:t>verschlecht</w:t>
      </w:r>
      <w:proofErr w:type="spellEnd"/>
      <w:r>
        <w:t xml:space="preserve"> / bleibet es doch </w:t>
      </w:r>
      <w:proofErr w:type="spellStart"/>
      <w:r>
        <w:t>nit</w:t>
      </w:r>
      <w:proofErr w:type="spellEnd"/>
      <w:r>
        <w:t xml:space="preserve"> verborgen Wie hie der Herr sagt. </w:t>
      </w:r>
    </w:p>
    <w:p w14:paraId="40F0FD41" w14:textId="77777777" w:rsidR="001B58A6" w:rsidRDefault="001B58A6" w:rsidP="001B58A6">
      <w:pPr>
        <w:pStyle w:val="StandardWeb"/>
      </w:pPr>
      <w:r>
        <w:rPr>
          <w:rStyle w:val="Fett"/>
          <w:rFonts w:eastAsiaTheme="majorEastAsia"/>
        </w:rPr>
        <w:t xml:space="preserve">Dann du hast es </w:t>
      </w:r>
      <w:proofErr w:type="spellStart"/>
      <w:r>
        <w:rPr>
          <w:rStyle w:val="Fett"/>
          <w:rFonts w:eastAsiaTheme="majorEastAsia"/>
        </w:rPr>
        <w:t>haimlich</w:t>
      </w:r>
      <w:proofErr w:type="spellEnd"/>
      <w:r>
        <w:rPr>
          <w:rStyle w:val="Fett"/>
          <w:rFonts w:eastAsiaTheme="majorEastAsia"/>
        </w:rPr>
        <w:t xml:space="preserve"> gethan / ich aber </w:t>
      </w:r>
      <w:proofErr w:type="spellStart"/>
      <w:r>
        <w:rPr>
          <w:rStyle w:val="Fett"/>
          <w:rFonts w:eastAsiaTheme="majorEastAsia"/>
        </w:rPr>
        <w:t>wil</w:t>
      </w:r>
      <w:proofErr w:type="spellEnd"/>
      <w:r>
        <w:rPr>
          <w:rStyle w:val="Fett"/>
          <w:rFonts w:eastAsiaTheme="majorEastAsia"/>
        </w:rPr>
        <w:t xml:space="preserve"> diß thun / vor dem </w:t>
      </w:r>
      <w:proofErr w:type="spellStart"/>
      <w:r>
        <w:rPr>
          <w:rStyle w:val="Fett"/>
          <w:rFonts w:eastAsiaTheme="majorEastAsia"/>
        </w:rPr>
        <w:t>gantzen</w:t>
      </w:r>
      <w:proofErr w:type="spellEnd"/>
      <w:r>
        <w:rPr>
          <w:rStyle w:val="Fett"/>
          <w:rFonts w:eastAsiaTheme="majorEastAsia"/>
        </w:rPr>
        <w:t xml:space="preserve"> Israel / und an der Sonnen.</w:t>
      </w:r>
      <w:r>
        <w:t xml:space="preserve"> </w:t>
      </w:r>
    </w:p>
    <w:p w14:paraId="7830725D" w14:textId="77777777" w:rsidR="001B58A6" w:rsidRDefault="001B58A6" w:rsidP="001B58A6">
      <w:pPr>
        <w:pStyle w:val="StandardWeb"/>
      </w:pPr>
      <w:r>
        <w:t xml:space="preserve">Das du </w:t>
      </w:r>
      <w:proofErr w:type="spellStart"/>
      <w:r>
        <w:t>haimlich</w:t>
      </w:r>
      <w:proofErr w:type="spellEnd"/>
      <w:r>
        <w:t xml:space="preserve"> </w:t>
      </w:r>
      <w:proofErr w:type="spellStart"/>
      <w:r>
        <w:t>gesündet</w:t>
      </w:r>
      <w:proofErr w:type="spellEnd"/>
      <w:r>
        <w:t xml:space="preserve"> / und dich vor mir / der wie du </w:t>
      </w:r>
      <w:proofErr w:type="spellStart"/>
      <w:r>
        <w:t>waißt</w:t>
      </w:r>
      <w:proofErr w:type="spellEnd"/>
      <w:r>
        <w:t xml:space="preserve"> / alle ding </w:t>
      </w:r>
      <w:proofErr w:type="spellStart"/>
      <w:r>
        <w:t>sicht</w:t>
      </w:r>
      <w:proofErr w:type="spellEnd"/>
      <w:r>
        <w:t xml:space="preserve"> / </w:t>
      </w:r>
      <w:proofErr w:type="spellStart"/>
      <w:r>
        <w:t>unnd</w:t>
      </w:r>
      <w:proofErr w:type="spellEnd"/>
      <w:r>
        <w:t xml:space="preserve"> nichts </w:t>
      </w:r>
      <w:proofErr w:type="spellStart"/>
      <w:r>
        <w:t>haimlichs</w:t>
      </w:r>
      <w:proofErr w:type="spellEnd"/>
      <w:r>
        <w:t xml:space="preserve"> / noch </w:t>
      </w:r>
      <w:proofErr w:type="spellStart"/>
      <w:r>
        <w:t>verborgens</w:t>
      </w:r>
      <w:proofErr w:type="spellEnd"/>
      <w:r>
        <w:t xml:space="preserve"> vor </w:t>
      </w:r>
      <w:proofErr w:type="spellStart"/>
      <w:r>
        <w:t>jm</w:t>
      </w:r>
      <w:proofErr w:type="spellEnd"/>
      <w:r>
        <w:t xml:space="preserve"> ist / </w:t>
      </w:r>
      <w:proofErr w:type="spellStart"/>
      <w:r>
        <w:t>nit</w:t>
      </w:r>
      <w:proofErr w:type="spellEnd"/>
      <w:r>
        <w:t xml:space="preserve"> </w:t>
      </w:r>
      <w:proofErr w:type="spellStart"/>
      <w:r>
        <w:t>gedemuetiget</w:t>
      </w:r>
      <w:proofErr w:type="spellEnd"/>
      <w:r>
        <w:t xml:space="preserve"> noch </w:t>
      </w:r>
      <w:proofErr w:type="spellStart"/>
      <w:r>
        <w:t>gescheuhet</w:t>
      </w:r>
      <w:proofErr w:type="spellEnd"/>
      <w:r>
        <w:t xml:space="preserve"> hast / das will ich offenbar machen / und an die </w:t>
      </w:r>
      <w:proofErr w:type="spellStart"/>
      <w:r>
        <w:t>liechte</w:t>
      </w:r>
      <w:proofErr w:type="spellEnd"/>
      <w:r>
        <w:t xml:space="preserve"> Sonnen / an das </w:t>
      </w:r>
      <w:proofErr w:type="spellStart"/>
      <w:r>
        <w:t>haell</w:t>
      </w:r>
      <w:proofErr w:type="spellEnd"/>
      <w:r>
        <w:t xml:space="preserve"> </w:t>
      </w:r>
      <w:proofErr w:type="spellStart"/>
      <w:r>
        <w:t>liecht</w:t>
      </w:r>
      <w:proofErr w:type="spellEnd"/>
      <w:r>
        <w:t xml:space="preserve"> bringen / und </w:t>
      </w:r>
      <w:proofErr w:type="spellStart"/>
      <w:r>
        <w:t>nit</w:t>
      </w:r>
      <w:proofErr w:type="spellEnd"/>
      <w:r>
        <w:t xml:space="preserve"> gestatten oder zugeben / das </w:t>
      </w:r>
      <w:proofErr w:type="spellStart"/>
      <w:r>
        <w:t>iemand</w:t>
      </w:r>
      <w:proofErr w:type="spellEnd"/>
      <w:r>
        <w:t xml:space="preserve"> in </w:t>
      </w:r>
      <w:proofErr w:type="spellStart"/>
      <w:r>
        <w:t>gantz</w:t>
      </w:r>
      <w:proofErr w:type="spellEnd"/>
      <w:r>
        <w:t xml:space="preserve"> Israel / des nicht </w:t>
      </w:r>
      <w:proofErr w:type="spellStart"/>
      <w:r>
        <w:t>wissens</w:t>
      </w:r>
      <w:proofErr w:type="spellEnd"/>
      <w:r>
        <w:t xml:space="preserve"> haben </w:t>
      </w:r>
      <w:proofErr w:type="spellStart"/>
      <w:r>
        <w:t>solt</w:t>
      </w:r>
      <w:proofErr w:type="spellEnd"/>
      <w:r>
        <w:t xml:space="preserve">. Nun </w:t>
      </w:r>
      <w:proofErr w:type="spellStart"/>
      <w:r>
        <w:t>weitter</w:t>
      </w:r>
      <w:proofErr w:type="spellEnd"/>
      <w:r>
        <w:t xml:space="preserve"> folget im Text. </w:t>
      </w:r>
    </w:p>
    <w:p w14:paraId="75A04C1F" w14:textId="77777777" w:rsidR="001B58A6" w:rsidRDefault="001B58A6" w:rsidP="001B58A6">
      <w:pPr>
        <w:pStyle w:val="StandardWeb"/>
      </w:pPr>
      <w:r>
        <w:rPr>
          <w:rStyle w:val="Fett"/>
          <w:rFonts w:eastAsiaTheme="majorEastAsia"/>
        </w:rPr>
        <w:t xml:space="preserve">Da sprach David zu Nathan / Ich hab </w:t>
      </w:r>
      <w:proofErr w:type="spellStart"/>
      <w:r>
        <w:rPr>
          <w:rStyle w:val="Fett"/>
          <w:rFonts w:eastAsiaTheme="majorEastAsia"/>
        </w:rPr>
        <w:t>gesündet</w:t>
      </w:r>
      <w:proofErr w:type="spellEnd"/>
      <w:r>
        <w:rPr>
          <w:rStyle w:val="Fett"/>
          <w:rFonts w:eastAsiaTheme="majorEastAsia"/>
        </w:rPr>
        <w:t xml:space="preserve"> dem Herren. Nathan sprach zu David / Also hat auch der Herr dein </w:t>
      </w:r>
      <w:proofErr w:type="spellStart"/>
      <w:r>
        <w:rPr>
          <w:rStyle w:val="Fett"/>
          <w:rFonts w:eastAsiaTheme="majorEastAsia"/>
        </w:rPr>
        <w:t>sünde</w:t>
      </w:r>
      <w:proofErr w:type="spellEnd"/>
      <w:r>
        <w:rPr>
          <w:rStyle w:val="Fett"/>
          <w:rFonts w:eastAsiaTheme="majorEastAsia"/>
        </w:rPr>
        <w:t xml:space="preserve"> hinweg genommen / Du </w:t>
      </w:r>
      <w:proofErr w:type="spellStart"/>
      <w:r>
        <w:rPr>
          <w:rStyle w:val="Fett"/>
          <w:rFonts w:eastAsiaTheme="majorEastAsia"/>
        </w:rPr>
        <w:t>würst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sterben / Aber die weil du die feind des Herren hast durch </w:t>
      </w:r>
      <w:proofErr w:type="spellStart"/>
      <w:r>
        <w:rPr>
          <w:rStyle w:val="Fett"/>
          <w:rFonts w:eastAsiaTheme="majorEastAsia"/>
        </w:rPr>
        <w:t>dise</w:t>
      </w:r>
      <w:proofErr w:type="spellEnd"/>
      <w:r>
        <w:rPr>
          <w:rStyle w:val="Fett"/>
          <w:rFonts w:eastAsiaTheme="majorEastAsia"/>
        </w:rPr>
        <w:t xml:space="preserve"> geschicht </w:t>
      </w:r>
      <w:proofErr w:type="spellStart"/>
      <w:r>
        <w:rPr>
          <w:rStyle w:val="Fett"/>
          <w:rFonts w:eastAsiaTheme="majorEastAsia"/>
        </w:rPr>
        <w:t>laestern</w:t>
      </w:r>
      <w:proofErr w:type="spellEnd"/>
      <w:r>
        <w:rPr>
          <w:rStyle w:val="Fett"/>
          <w:rFonts w:eastAsiaTheme="majorEastAsia"/>
        </w:rPr>
        <w:t xml:space="preserve"> gemacht / </w:t>
      </w:r>
      <w:proofErr w:type="spellStart"/>
      <w:r>
        <w:rPr>
          <w:rStyle w:val="Fett"/>
          <w:rFonts w:eastAsiaTheme="majorEastAsia"/>
        </w:rPr>
        <w:t>würt</w:t>
      </w:r>
      <w:proofErr w:type="spellEnd"/>
      <w:r>
        <w:rPr>
          <w:rStyle w:val="Fett"/>
          <w:rFonts w:eastAsiaTheme="majorEastAsia"/>
        </w:rPr>
        <w:t xml:space="preserve"> der </w:t>
      </w:r>
      <w:proofErr w:type="spellStart"/>
      <w:r>
        <w:rPr>
          <w:rStyle w:val="Fett"/>
          <w:rFonts w:eastAsiaTheme="majorEastAsia"/>
        </w:rPr>
        <w:t>son</w:t>
      </w:r>
      <w:proofErr w:type="spellEnd"/>
      <w:r>
        <w:rPr>
          <w:rStyle w:val="Fett"/>
          <w:rFonts w:eastAsiaTheme="majorEastAsia"/>
        </w:rPr>
        <w:t xml:space="preserve"> der dir </w:t>
      </w:r>
      <w:proofErr w:type="spellStart"/>
      <w:r>
        <w:rPr>
          <w:rStyle w:val="Fett"/>
          <w:rFonts w:eastAsiaTheme="majorEastAsia"/>
        </w:rPr>
        <w:t>geborn</w:t>
      </w:r>
      <w:proofErr w:type="spellEnd"/>
      <w:r>
        <w:rPr>
          <w:rStyle w:val="Fett"/>
          <w:rFonts w:eastAsiaTheme="majorEastAsia"/>
        </w:rPr>
        <w:t xml:space="preserve"> ist / des </w:t>
      </w:r>
      <w:proofErr w:type="spellStart"/>
      <w:r>
        <w:rPr>
          <w:rStyle w:val="Fett"/>
          <w:rFonts w:eastAsiaTheme="majorEastAsia"/>
        </w:rPr>
        <w:t>todts</w:t>
      </w:r>
      <w:proofErr w:type="spellEnd"/>
      <w:r>
        <w:rPr>
          <w:rStyle w:val="Fett"/>
          <w:rFonts w:eastAsiaTheme="majorEastAsia"/>
        </w:rPr>
        <w:t xml:space="preserve"> sterben.</w:t>
      </w:r>
      <w:r>
        <w:t xml:space="preserve"> </w:t>
      </w:r>
    </w:p>
    <w:p w14:paraId="219548A9" w14:textId="77777777" w:rsidR="001B58A6" w:rsidRDefault="001B58A6" w:rsidP="001B58A6">
      <w:pPr>
        <w:pStyle w:val="StandardWeb"/>
      </w:pPr>
      <w:proofErr w:type="spellStart"/>
      <w:r>
        <w:rPr>
          <w:rStyle w:val="Hervorhebung"/>
        </w:rPr>
        <w:t>Buß</w:t>
      </w:r>
      <w:proofErr w:type="spellEnd"/>
      <w:r>
        <w:rPr>
          <w:rStyle w:val="Hervorhebung"/>
        </w:rPr>
        <w:t xml:space="preserve"> David über sein </w:t>
      </w:r>
      <w:proofErr w:type="spellStart"/>
      <w:r>
        <w:rPr>
          <w:rStyle w:val="Hervorhebung"/>
        </w:rPr>
        <w:t>sünd.</w:t>
      </w:r>
      <w:r>
        <w:t>Die</w:t>
      </w:r>
      <w:proofErr w:type="spellEnd"/>
      <w:r>
        <w:t xml:space="preserve"> sich mit den </w:t>
      </w:r>
      <w:proofErr w:type="spellStart"/>
      <w:r>
        <w:t>sünden</w:t>
      </w:r>
      <w:proofErr w:type="spellEnd"/>
      <w:r>
        <w:t xml:space="preserve"> Davids </w:t>
      </w:r>
      <w:proofErr w:type="spellStart"/>
      <w:r>
        <w:t>beschoenen</w:t>
      </w:r>
      <w:proofErr w:type="spellEnd"/>
      <w:r>
        <w:t xml:space="preserve"> / und von </w:t>
      </w:r>
      <w:proofErr w:type="spellStart"/>
      <w:r>
        <w:t>jm</w:t>
      </w:r>
      <w:proofErr w:type="spellEnd"/>
      <w:r>
        <w:t xml:space="preserve"> </w:t>
      </w:r>
      <w:proofErr w:type="spellStart"/>
      <w:r>
        <w:t>ain</w:t>
      </w:r>
      <w:proofErr w:type="spellEnd"/>
      <w:r>
        <w:t xml:space="preserve"> Exempel zu sündigen / nehmen </w:t>
      </w:r>
      <w:proofErr w:type="spellStart"/>
      <w:r>
        <w:t>woellen</w:t>
      </w:r>
      <w:proofErr w:type="spellEnd"/>
      <w:r>
        <w:t xml:space="preserve"> (wie dann itzt </w:t>
      </w:r>
      <w:proofErr w:type="spellStart"/>
      <w:r>
        <w:t>laider</w:t>
      </w:r>
      <w:proofErr w:type="spellEnd"/>
      <w:r>
        <w:t xml:space="preserve"> bei vielen geschicht / die </w:t>
      </w:r>
      <w:proofErr w:type="spellStart"/>
      <w:r>
        <w:t>jre</w:t>
      </w:r>
      <w:proofErr w:type="spellEnd"/>
      <w:r>
        <w:t xml:space="preserve"> </w:t>
      </w:r>
      <w:proofErr w:type="spellStart"/>
      <w:r>
        <w:t>sünden</w:t>
      </w:r>
      <w:proofErr w:type="spellEnd"/>
      <w:r>
        <w:t xml:space="preserve"> mit der </w:t>
      </w:r>
      <w:proofErr w:type="spellStart"/>
      <w:r>
        <w:t>ungerechtigkait</w:t>
      </w:r>
      <w:proofErr w:type="spellEnd"/>
      <w:r>
        <w:t xml:space="preserve"> Davids / und anderer </w:t>
      </w:r>
      <w:proofErr w:type="spellStart"/>
      <w:r>
        <w:t>frummen</w:t>
      </w:r>
      <w:proofErr w:type="spellEnd"/>
      <w:r>
        <w:t xml:space="preserve"> </w:t>
      </w:r>
      <w:proofErr w:type="spellStart"/>
      <w:r>
        <w:t>Maenner</w:t>
      </w:r>
      <w:proofErr w:type="spellEnd"/>
      <w:r>
        <w:t xml:space="preserve"> / </w:t>
      </w:r>
      <w:proofErr w:type="spellStart"/>
      <w:r>
        <w:t>verklainern</w:t>
      </w:r>
      <w:proofErr w:type="spellEnd"/>
      <w:r>
        <w:t xml:space="preserve"> </w:t>
      </w:r>
      <w:proofErr w:type="spellStart"/>
      <w:r>
        <w:t>woellen</w:t>
      </w:r>
      <w:proofErr w:type="spellEnd"/>
      <w:r>
        <w:t xml:space="preserve"> / mit </w:t>
      </w:r>
      <w:proofErr w:type="spellStart"/>
      <w:r>
        <w:t>aines</w:t>
      </w:r>
      <w:proofErr w:type="spellEnd"/>
      <w:r>
        <w:t xml:space="preserve"> andern </w:t>
      </w:r>
      <w:proofErr w:type="spellStart"/>
      <w:r>
        <w:t>kaat</w:t>
      </w:r>
      <w:proofErr w:type="spellEnd"/>
      <w:r>
        <w:t xml:space="preserve"> </w:t>
      </w:r>
      <w:proofErr w:type="spellStart"/>
      <w:r>
        <w:t>waeschet</w:t>
      </w:r>
      <w:proofErr w:type="spellEnd"/>
      <w:r>
        <w:t xml:space="preserve"> sich aber </w:t>
      </w:r>
      <w:proofErr w:type="spellStart"/>
      <w:r>
        <w:t>niemandt</w:t>
      </w:r>
      <w:proofErr w:type="spellEnd"/>
      <w:r>
        <w:t xml:space="preserve"> </w:t>
      </w:r>
      <w:proofErr w:type="spellStart"/>
      <w:r>
        <w:t>schoen</w:t>
      </w:r>
      <w:proofErr w:type="spellEnd"/>
      <w:r>
        <w:t xml:space="preserve"> </w:t>
      </w:r>
      <w:proofErr w:type="spellStart"/>
      <w:r>
        <w:t>unnd</w:t>
      </w:r>
      <w:proofErr w:type="spellEnd"/>
      <w:r>
        <w:t xml:space="preserve"> sauber / Die selbigen sollen </w:t>
      </w:r>
      <w:proofErr w:type="spellStart"/>
      <w:r>
        <w:t>wol</w:t>
      </w:r>
      <w:proofErr w:type="spellEnd"/>
      <w:r>
        <w:t xml:space="preserve"> </w:t>
      </w:r>
      <w:proofErr w:type="spellStart"/>
      <w:r>
        <w:t>mercken</w:t>
      </w:r>
      <w:proofErr w:type="spellEnd"/>
      <w:r>
        <w:t xml:space="preserve"> / und nimmer vergessen / der </w:t>
      </w:r>
      <w:proofErr w:type="spellStart"/>
      <w:r>
        <w:t>erniderung</w:t>
      </w:r>
      <w:proofErr w:type="spellEnd"/>
      <w:r>
        <w:t xml:space="preserve"> / </w:t>
      </w:r>
      <w:proofErr w:type="spellStart"/>
      <w:r>
        <w:t>demuetigung</w:t>
      </w:r>
      <w:proofErr w:type="spellEnd"/>
      <w:r>
        <w:t xml:space="preserve"> / </w:t>
      </w:r>
      <w:proofErr w:type="spellStart"/>
      <w:r>
        <w:t>bekantnuß</w:t>
      </w:r>
      <w:proofErr w:type="spellEnd"/>
      <w:r>
        <w:t xml:space="preserve"> / </w:t>
      </w:r>
      <w:proofErr w:type="spellStart"/>
      <w:r>
        <w:t>gedult</w:t>
      </w:r>
      <w:proofErr w:type="spellEnd"/>
      <w:r>
        <w:t xml:space="preserve"> / und sonst </w:t>
      </w:r>
      <w:proofErr w:type="spellStart"/>
      <w:r>
        <w:t>vilerlai</w:t>
      </w:r>
      <w:proofErr w:type="spellEnd"/>
      <w:r>
        <w:t xml:space="preserve"> und </w:t>
      </w:r>
      <w:proofErr w:type="spellStart"/>
      <w:r>
        <w:t>mancherlai</w:t>
      </w:r>
      <w:proofErr w:type="spellEnd"/>
      <w:r>
        <w:t xml:space="preserve"> </w:t>
      </w:r>
      <w:proofErr w:type="spellStart"/>
      <w:r>
        <w:t>übels</w:t>
      </w:r>
      <w:proofErr w:type="spellEnd"/>
      <w:r>
        <w:t xml:space="preserve"> und </w:t>
      </w:r>
      <w:proofErr w:type="spellStart"/>
      <w:r>
        <w:t>unraths</w:t>
      </w:r>
      <w:proofErr w:type="spellEnd"/>
      <w:r>
        <w:t xml:space="preserve"> / so der </w:t>
      </w:r>
      <w:proofErr w:type="spellStart"/>
      <w:r>
        <w:t>sünden</w:t>
      </w:r>
      <w:proofErr w:type="spellEnd"/>
      <w:r>
        <w:t xml:space="preserve"> </w:t>
      </w:r>
      <w:proofErr w:type="spellStart"/>
      <w:r>
        <w:t>nacher</w:t>
      </w:r>
      <w:proofErr w:type="spellEnd"/>
      <w:r>
        <w:t xml:space="preserve"> gefolget und kommen ist. Sie sollen </w:t>
      </w:r>
      <w:proofErr w:type="spellStart"/>
      <w:r>
        <w:t>ihe</w:t>
      </w:r>
      <w:proofErr w:type="spellEnd"/>
      <w:r>
        <w:t xml:space="preserve"> </w:t>
      </w:r>
      <w:proofErr w:type="spellStart"/>
      <w:r>
        <w:t>vil</w:t>
      </w:r>
      <w:proofErr w:type="spellEnd"/>
      <w:r>
        <w:t xml:space="preserve"> </w:t>
      </w:r>
      <w:proofErr w:type="spellStart"/>
      <w:r>
        <w:t>mer</w:t>
      </w:r>
      <w:proofErr w:type="spellEnd"/>
      <w:r>
        <w:t xml:space="preserve"> und lieber lernen </w:t>
      </w:r>
      <w:proofErr w:type="spellStart"/>
      <w:r>
        <w:t>jre</w:t>
      </w:r>
      <w:proofErr w:type="spellEnd"/>
      <w:r>
        <w:t xml:space="preserve"> </w:t>
      </w:r>
      <w:proofErr w:type="spellStart"/>
      <w:r>
        <w:t>sünde</w:t>
      </w:r>
      <w:proofErr w:type="spellEnd"/>
      <w:r>
        <w:t xml:space="preserve"> zu bekennen / sich </w:t>
      </w:r>
      <w:proofErr w:type="spellStart"/>
      <w:r>
        <w:t>gantz</w:t>
      </w:r>
      <w:proofErr w:type="spellEnd"/>
      <w:r>
        <w:t xml:space="preserve"> der </w:t>
      </w:r>
      <w:proofErr w:type="spellStart"/>
      <w:r>
        <w:t>Goettlichen</w:t>
      </w:r>
      <w:proofErr w:type="spellEnd"/>
      <w:r>
        <w:t xml:space="preserve"> </w:t>
      </w:r>
      <w:proofErr w:type="spellStart"/>
      <w:r>
        <w:t>rach</w:t>
      </w:r>
      <w:proofErr w:type="spellEnd"/>
      <w:r>
        <w:t xml:space="preserve"> und straff ergeben / die zufallenden </w:t>
      </w:r>
      <w:proofErr w:type="spellStart"/>
      <w:r>
        <w:t>unnd</w:t>
      </w:r>
      <w:proofErr w:type="spellEnd"/>
      <w:r>
        <w:t xml:space="preserve"> </w:t>
      </w:r>
      <w:proofErr w:type="spellStart"/>
      <w:r>
        <w:t>seer</w:t>
      </w:r>
      <w:proofErr w:type="spellEnd"/>
      <w:r>
        <w:t xml:space="preserve"> </w:t>
      </w:r>
      <w:proofErr w:type="spellStart"/>
      <w:r>
        <w:t>vil</w:t>
      </w:r>
      <w:proofErr w:type="spellEnd"/>
      <w:r>
        <w:t xml:space="preserve"> </w:t>
      </w:r>
      <w:proofErr w:type="spellStart"/>
      <w:r>
        <w:t>widerwertigkait</w:t>
      </w:r>
      <w:proofErr w:type="spellEnd"/>
      <w:r>
        <w:t xml:space="preserve"> / alle zeit mit </w:t>
      </w:r>
      <w:proofErr w:type="spellStart"/>
      <w:r>
        <w:t>gedult</w:t>
      </w:r>
      <w:proofErr w:type="spellEnd"/>
      <w:r>
        <w:t xml:space="preserve"> zutragen und </w:t>
      </w:r>
      <w:proofErr w:type="spellStart"/>
      <w:r>
        <w:t>zuleiden</w:t>
      </w:r>
      <w:proofErr w:type="spellEnd"/>
      <w:r>
        <w:t xml:space="preserve">. </w:t>
      </w:r>
    </w:p>
    <w:p w14:paraId="7711378F" w14:textId="77777777" w:rsidR="001B58A6" w:rsidRDefault="001B58A6" w:rsidP="001B58A6">
      <w:pPr>
        <w:pStyle w:val="StandardWeb"/>
      </w:pPr>
      <w:r>
        <w:t xml:space="preserve">Nun </w:t>
      </w:r>
      <w:proofErr w:type="spellStart"/>
      <w:r>
        <w:t>weitter</w:t>
      </w:r>
      <w:proofErr w:type="spellEnd"/>
      <w:r>
        <w:t xml:space="preserve"> das </w:t>
      </w:r>
      <w:proofErr w:type="spellStart"/>
      <w:r>
        <w:t>urtail</w:t>
      </w:r>
      <w:proofErr w:type="spellEnd"/>
      <w:r>
        <w:t xml:space="preserve"> des </w:t>
      </w:r>
      <w:proofErr w:type="spellStart"/>
      <w:r>
        <w:t>todts</w:t>
      </w:r>
      <w:proofErr w:type="spellEnd"/>
      <w:r>
        <w:t xml:space="preserve"> / so David wider sich geben und </w:t>
      </w:r>
      <w:proofErr w:type="spellStart"/>
      <w:r>
        <w:t>gefaelt</w:t>
      </w:r>
      <w:proofErr w:type="spellEnd"/>
      <w:r>
        <w:t xml:space="preserve"> / da er sprach / Der man ist </w:t>
      </w:r>
      <w:proofErr w:type="spellStart"/>
      <w:r>
        <w:t>ain</w:t>
      </w:r>
      <w:proofErr w:type="spellEnd"/>
      <w:r>
        <w:t xml:space="preserve"> </w:t>
      </w:r>
      <w:proofErr w:type="spellStart"/>
      <w:r>
        <w:t>kindt</w:t>
      </w:r>
      <w:proofErr w:type="spellEnd"/>
      <w:r>
        <w:t xml:space="preserve"> des Todts / </w:t>
      </w:r>
      <w:proofErr w:type="spellStart"/>
      <w:r>
        <w:t>würt</w:t>
      </w:r>
      <w:proofErr w:type="spellEnd"/>
      <w:r>
        <w:t xml:space="preserve"> von </w:t>
      </w:r>
      <w:proofErr w:type="spellStart"/>
      <w:r>
        <w:t>jm</w:t>
      </w:r>
      <w:proofErr w:type="spellEnd"/>
      <w:r>
        <w:t xml:space="preserve"> genommen / dann da er durch das </w:t>
      </w:r>
      <w:proofErr w:type="spellStart"/>
      <w:r>
        <w:t>Gesatz</w:t>
      </w:r>
      <w:proofErr w:type="spellEnd"/>
      <w:r>
        <w:t xml:space="preserve"> </w:t>
      </w:r>
      <w:proofErr w:type="spellStart"/>
      <w:r>
        <w:t>gedemuetiget</w:t>
      </w:r>
      <w:proofErr w:type="spellEnd"/>
      <w:r>
        <w:t xml:space="preserve"> / sich vor dem Herrn </w:t>
      </w:r>
      <w:proofErr w:type="spellStart"/>
      <w:r>
        <w:t>bekandt</w:t>
      </w:r>
      <w:proofErr w:type="spellEnd"/>
      <w:r>
        <w:t xml:space="preserve"> / sprechend / Ich hab dem Herrn gesündiget / </w:t>
      </w:r>
      <w:proofErr w:type="spellStart"/>
      <w:r>
        <w:t>kompt</w:t>
      </w:r>
      <w:proofErr w:type="spellEnd"/>
      <w:r>
        <w:t xml:space="preserve"> </w:t>
      </w:r>
      <w:proofErr w:type="spellStart"/>
      <w:r>
        <w:t>jm</w:t>
      </w:r>
      <w:proofErr w:type="spellEnd"/>
      <w:r>
        <w:t xml:space="preserve"> das </w:t>
      </w:r>
      <w:proofErr w:type="spellStart"/>
      <w:r>
        <w:t>hail</w:t>
      </w:r>
      <w:proofErr w:type="spellEnd"/>
      <w:r>
        <w:t xml:space="preserve"> wider / und </w:t>
      </w:r>
      <w:proofErr w:type="spellStart"/>
      <w:r>
        <w:t>hoeret</w:t>
      </w:r>
      <w:proofErr w:type="spellEnd"/>
      <w:r>
        <w:t xml:space="preserve"> von dem Propheten den rechten </w:t>
      </w:r>
      <w:proofErr w:type="spellStart"/>
      <w:r>
        <w:t>trost</w:t>
      </w:r>
      <w:proofErr w:type="spellEnd"/>
      <w:r>
        <w:t xml:space="preserve"> / des Evangeliums Christi. Der Herr hat (spricht er) dein </w:t>
      </w:r>
      <w:proofErr w:type="spellStart"/>
      <w:r>
        <w:t>sünd</w:t>
      </w:r>
      <w:proofErr w:type="spellEnd"/>
      <w:r>
        <w:t xml:space="preserve"> hinweg genommen / das ist / das </w:t>
      </w:r>
      <w:proofErr w:type="spellStart"/>
      <w:r>
        <w:t>urtail</w:t>
      </w:r>
      <w:proofErr w:type="spellEnd"/>
      <w:r>
        <w:t xml:space="preserve"> des Todts / welches / wie du es verdienet / also mit rechtem / </w:t>
      </w:r>
      <w:proofErr w:type="spellStart"/>
      <w:r>
        <w:t>billichem</w:t>
      </w:r>
      <w:proofErr w:type="spellEnd"/>
      <w:r>
        <w:t xml:space="preserve"> </w:t>
      </w:r>
      <w:proofErr w:type="spellStart"/>
      <w:r>
        <w:t>spruch</w:t>
      </w:r>
      <w:proofErr w:type="spellEnd"/>
      <w:r>
        <w:t xml:space="preserve"> </w:t>
      </w:r>
      <w:proofErr w:type="spellStart"/>
      <w:r>
        <w:t>hastu</w:t>
      </w:r>
      <w:proofErr w:type="spellEnd"/>
      <w:r>
        <w:t xml:space="preserve"> dir das </w:t>
      </w:r>
      <w:proofErr w:type="spellStart"/>
      <w:r>
        <w:t>selbs</w:t>
      </w:r>
      <w:proofErr w:type="spellEnd"/>
      <w:r>
        <w:t xml:space="preserve"> geben / Darinn aber </w:t>
      </w:r>
      <w:proofErr w:type="spellStart"/>
      <w:r>
        <w:t>würt</w:t>
      </w:r>
      <w:proofErr w:type="spellEnd"/>
      <w:r>
        <w:t xml:space="preserve"> dir verschonet / das </w:t>
      </w:r>
      <w:proofErr w:type="spellStart"/>
      <w:r>
        <w:t>urtail</w:t>
      </w:r>
      <w:proofErr w:type="spellEnd"/>
      <w:r>
        <w:t xml:space="preserve"> </w:t>
      </w:r>
      <w:proofErr w:type="spellStart"/>
      <w:r>
        <w:t>auffgehaben</w:t>
      </w:r>
      <w:proofErr w:type="spellEnd"/>
      <w:r>
        <w:t xml:space="preserve"> / das du </w:t>
      </w:r>
      <w:proofErr w:type="spellStart"/>
      <w:r>
        <w:t>nit</w:t>
      </w:r>
      <w:proofErr w:type="spellEnd"/>
      <w:r>
        <w:t xml:space="preserve"> sterben </w:t>
      </w:r>
      <w:proofErr w:type="spellStart"/>
      <w:r>
        <w:t>würst</w:t>
      </w:r>
      <w:proofErr w:type="spellEnd"/>
      <w:r>
        <w:t xml:space="preserve"> / Aber du </w:t>
      </w:r>
      <w:proofErr w:type="spellStart"/>
      <w:r>
        <w:t>must</w:t>
      </w:r>
      <w:proofErr w:type="spellEnd"/>
      <w:r>
        <w:t xml:space="preserve"> </w:t>
      </w:r>
      <w:proofErr w:type="spellStart"/>
      <w:r>
        <w:t>ain</w:t>
      </w:r>
      <w:proofErr w:type="spellEnd"/>
      <w:r>
        <w:t xml:space="preserve"> bitteres </w:t>
      </w:r>
      <w:proofErr w:type="spellStart"/>
      <w:r>
        <w:t>kreütlin</w:t>
      </w:r>
      <w:proofErr w:type="spellEnd"/>
      <w:r>
        <w:t xml:space="preserve"> essen / als der todt selber. /Creutz und leiden </w:t>
      </w:r>
      <w:proofErr w:type="spellStart"/>
      <w:r>
        <w:t>erloeßt</w:t>
      </w:r>
      <w:proofErr w:type="spellEnd"/>
      <w:r>
        <w:t xml:space="preserve"> </w:t>
      </w:r>
      <w:proofErr w:type="spellStart"/>
      <w:r>
        <w:t>nit</w:t>
      </w:r>
      <w:proofErr w:type="spellEnd"/>
      <w:r>
        <w:t xml:space="preserve"> von </w:t>
      </w:r>
      <w:proofErr w:type="spellStart"/>
      <w:r>
        <w:t>sünden</w:t>
      </w:r>
      <w:proofErr w:type="spellEnd"/>
      <w:r>
        <w:t xml:space="preserve">[/]Dann Gott </w:t>
      </w:r>
      <w:proofErr w:type="spellStart"/>
      <w:r>
        <w:t>erretet</w:t>
      </w:r>
      <w:proofErr w:type="spellEnd"/>
      <w:r>
        <w:t xml:space="preserve"> </w:t>
      </w:r>
      <w:proofErr w:type="spellStart"/>
      <w:r>
        <w:t>unnd</w:t>
      </w:r>
      <w:proofErr w:type="spellEnd"/>
      <w:r>
        <w:t xml:space="preserve"> </w:t>
      </w:r>
      <w:proofErr w:type="spellStart"/>
      <w:r>
        <w:t>lediget</w:t>
      </w:r>
      <w:proofErr w:type="spellEnd"/>
      <w:r>
        <w:t xml:space="preserve"> vom Todt / aber durchs Creutz und leiden / Er </w:t>
      </w:r>
      <w:proofErr w:type="spellStart"/>
      <w:r>
        <w:t>drengt</w:t>
      </w:r>
      <w:proofErr w:type="spellEnd"/>
      <w:r>
        <w:t xml:space="preserve"> </w:t>
      </w:r>
      <w:proofErr w:type="spellStart"/>
      <w:r>
        <w:t>unnd</w:t>
      </w:r>
      <w:proofErr w:type="spellEnd"/>
      <w:r>
        <w:t xml:space="preserve"> </w:t>
      </w:r>
      <w:proofErr w:type="spellStart"/>
      <w:r>
        <w:t>prengt</w:t>
      </w:r>
      <w:proofErr w:type="spellEnd"/>
      <w:r>
        <w:t xml:space="preserve"> uns mit </w:t>
      </w:r>
      <w:proofErr w:type="spellStart"/>
      <w:r>
        <w:t>unglück</w:t>
      </w:r>
      <w:proofErr w:type="spellEnd"/>
      <w:r>
        <w:t xml:space="preserve"> zu unserm </w:t>
      </w:r>
      <w:proofErr w:type="spellStart"/>
      <w:r>
        <w:t>hail</w:t>
      </w:r>
      <w:proofErr w:type="spellEnd"/>
      <w:r>
        <w:t xml:space="preserve"> / gleich wie er Adam und Eva / mit dem </w:t>
      </w:r>
      <w:proofErr w:type="spellStart"/>
      <w:r>
        <w:t>creutz</w:t>
      </w:r>
      <w:proofErr w:type="spellEnd"/>
      <w:r>
        <w:t xml:space="preserve"> / sprechend </w:t>
      </w:r>
      <w:proofErr w:type="spellStart"/>
      <w:r>
        <w:t>ezu</w:t>
      </w:r>
      <w:proofErr w:type="spellEnd"/>
      <w:r>
        <w:t xml:space="preserve"> Adam / Im </w:t>
      </w:r>
      <w:proofErr w:type="spellStart"/>
      <w:r>
        <w:t>schweyß</w:t>
      </w:r>
      <w:proofErr w:type="spellEnd"/>
      <w:r>
        <w:t xml:space="preserve"> deines angesichts / </w:t>
      </w:r>
      <w:proofErr w:type="spellStart"/>
      <w:r>
        <w:t>soltu</w:t>
      </w:r>
      <w:proofErr w:type="spellEnd"/>
      <w:r>
        <w:t xml:space="preserve"> dein </w:t>
      </w:r>
      <w:proofErr w:type="spellStart"/>
      <w:r>
        <w:t>brodt</w:t>
      </w:r>
      <w:proofErr w:type="spellEnd"/>
      <w:r>
        <w:t xml:space="preserve"> essen / Und zur Eva / Mit </w:t>
      </w:r>
      <w:proofErr w:type="spellStart"/>
      <w:r>
        <w:t>schmertzen</w:t>
      </w:r>
      <w:proofErr w:type="spellEnd"/>
      <w:r>
        <w:t xml:space="preserve"> </w:t>
      </w:r>
      <w:proofErr w:type="spellStart"/>
      <w:r>
        <w:t>soltu</w:t>
      </w:r>
      <w:proofErr w:type="spellEnd"/>
      <w:r>
        <w:t xml:space="preserve"> deine </w:t>
      </w:r>
      <w:proofErr w:type="spellStart"/>
      <w:r>
        <w:t>kinder</w:t>
      </w:r>
      <w:proofErr w:type="spellEnd"/>
      <w:r>
        <w:t xml:space="preserve"> </w:t>
      </w:r>
      <w:proofErr w:type="spellStart"/>
      <w:r>
        <w:t>geberen</w:t>
      </w:r>
      <w:proofErr w:type="spellEnd"/>
      <w:r>
        <w:t xml:space="preserve"> / etc. </w:t>
      </w:r>
      <w:proofErr w:type="spellStart"/>
      <w:r>
        <w:t>gedroet</w:t>
      </w:r>
      <w:proofErr w:type="spellEnd"/>
      <w:r>
        <w:t xml:space="preserve">. Und vom Todt </w:t>
      </w:r>
      <w:proofErr w:type="spellStart"/>
      <w:r>
        <w:t>erloesung</w:t>
      </w:r>
      <w:proofErr w:type="spellEnd"/>
      <w:r>
        <w:t xml:space="preserve"> / da er zur Schlangen sprach / Des Weibs samen / </w:t>
      </w:r>
      <w:proofErr w:type="spellStart"/>
      <w:r>
        <w:t>sol</w:t>
      </w:r>
      <w:proofErr w:type="spellEnd"/>
      <w:r>
        <w:t xml:space="preserve"> dir dein </w:t>
      </w:r>
      <w:proofErr w:type="spellStart"/>
      <w:r>
        <w:t>haubt</w:t>
      </w:r>
      <w:proofErr w:type="spellEnd"/>
      <w:r>
        <w:t xml:space="preserve"> zerknirschen / versprochen hat. Das Creutz und leiden hat aber Adam und </w:t>
      </w:r>
      <w:proofErr w:type="spellStart"/>
      <w:r>
        <w:t>Evam</w:t>
      </w:r>
      <w:proofErr w:type="spellEnd"/>
      <w:r>
        <w:t xml:space="preserve"> </w:t>
      </w:r>
      <w:proofErr w:type="spellStart"/>
      <w:r>
        <w:t>nit</w:t>
      </w:r>
      <w:proofErr w:type="spellEnd"/>
      <w:r>
        <w:t xml:space="preserve"> vom Todt </w:t>
      </w:r>
      <w:proofErr w:type="spellStart"/>
      <w:r>
        <w:t>erloest</w:t>
      </w:r>
      <w:proofErr w:type="spellEnd"/>
      <w:r>
        <w:t xml:space="preserve"> / und dem Schlangen sein </w:t>
      </w:r>
      <w:proofErr w:type="spellStart"/>
      <w:r>
        <w:t>haubt</w:t>
      </w:r>
      <w:proofErr w:type="spellEnd"/>
      <w:r>
        <w:t xml:space="preserve"> </w:t>
      </w:r>
      <w:proofErr w:type="spellStart"/>
      <w:r>
        <w:t>zurtretten</w:t>
      </w:r>
      <w:proofErr w:type="spellEnd"/>
      <w:r>
        <w:t xml:space="preserve"> / sondern der same / welcher ist Christus / der hats </w:t>
      </w:r>
      <w:proofErr w:type="spellStart"/>
      <w:r>
        <w:t>than</w:t>
      </w:r>
      <w:proofErr w:type="spellEnd"/>
      <w:r>
        <w:t xml:space="preserve">. </w:t>
      </w:r>
    </w:p>
    <w:p w14:paraId="6A8D63AE" w14:textId="77777777" w:rsidR="001B58A6" w:rsidRDefault="001B58A6" w:rsidP="001B58A6">
      <w:pPr>
        <w:pStyle w:val="StandardWeb"/>
      </w:pPr>
      <w:r>
        <w:t xml:space="preserve">Also auch hie / das leiden </w:t>
      </w:r>
      <w:proofErr w:type="spellStart"/>
      <w:r>
        <w:t>unnd</w:t>
      </w:r>
      <w:proofErr w:type="spellEnd"/>
      <w:r>
        <w:t xml:space="preserve"> Creutz Davids / hat </w:t>
      </w:r>
      <w:proofErr w:type="spellStart"/>
      <w:r>
        <w:t>jn</w:t>
      </w:r>
      <w:proofErr w:type="spellEnd"/>
      <w:r>
        <w:t xml:space="preserve"> </w:t>
      </w:r>
      <w:proofErr w:type="spellStart"/>
      <w:r>
        <w:t>nit</w:t>
      </w:r>
      <w:proofErr w:type="spellEnd"/>
      <w:r>
        <w:t xml:space="preserve"> von der </w:t>
      </w:r>
      <w:proofErr w:type="spellStart"/>
      <w:r>
        <w:t>sünden</w:t>
      </w:r>
      <w:proofErr w:type="spellEnd"/>
      <w:r>
        <w:t xml:space="preserve"> und todt erlediget / dann sie was </w:t>
      </w:r>
      <w:proofErr w:type="spellStart"/>
      <w:r>
        <w:t>jm</w:t>
      </w:r>
      <w:proofErr w:type="spellEnd"/>
      <w:r>
        <w:t xml:space="preserve"> vorhin nachgelassen und </w:t>
      </w:r>
      <w:proofErr w:type="spellStart"/>
      <w:r>
        <w:t>geschenckt</w:t>
      </w:r>
      <w:proofErr w:type="spellEnd"/>
      <w:r>
        <w:t xml:space="preserve"> / Als wenig als die </w:t>
      </w:r>
      <w:proofErr w:type="spellStart"/>
      <w:r>
        <w:t>verfolgung</w:t>
      </w:r>
      <w:proofErr w:type="spellEnd"/>
      <w:r>
        <w:t xml:space="preserve"> / die er </w:t>
      </w:r>
      <w:proofErr w:type="spellStart"/>
      <w:r>
        <w:t>under</w:t>
      </w:r>
      <w:proofErr w:type="spellEnd"/>
      <w:r>
        <w:t xml:space="preserve"> dem Saul </w:t>
      </w:r>
      <w:proofErr w:type="spellStart"/>
      <w:r>
        <w:t>leyde</w:t>
      </w:r>
      <w:proofErr w:type="spellEnd"/>
      <w:r>
        <w:t xml:space="preserve"> / da er noch </w:t>
      </w:r>
      <w:proofErr w:type="spellStart"/>
      <w:r>
        <w:t>nit</w:t>
      </w:r>
      <w:proofErr w:type="spellEnd"/>
      <w:r>
        <w:t xml:space="preserve"> </w:t>
      </w:r>
      <w:proofErr w:type="spellStart"/>
      <w:r>
        <w:t>gesundiget</w:t>
      </w:r>
      <w:proofErr w:type="spellEnd"/>
      <w:r>
        <w:t xml:space="preserve"> hatte / daher man </w:t>
      </w:r>
      <w:proofErr w:type="spellStart"/>
      <w:r>
        <w:t>haell</w:t>
      </w:r>
      <w:proofErr w:type="spellEnd"/>
      <w:r>
        <w:t xml:space="preserve"> </w:t>
      </w:r>
      <w:proofErr w:type="spellStart"/>
      <w:r>
        <w:t>sihet</w:t>
      </w:r>
      <w:proofErr w:type="spellEnd"/>
      <w:r>
        <w:t xml:space="preserve"> / das sie </w:t>
      </w:r>
      <w:proofErr w:type="spellStart"/>
      <w:r>
        <w:t>jre</w:t>
      </w:r>
      <w:proofErr w:type="spellEnd"/>
      <w:r>
        <w:t xml:space="preserve"> gnug </w:t>
      </w:r>
      <w:proofErr w:type="spellStart"/>
      <w:r>
        <w:t>thuung</w:t>
      </w:r>
      <w:proofErr w:type="spellEnd"/>
      <w:r>
        <w:t xml:space="preserve"> </w:t>
      </w:r>
      <w:proofErr w:type="spellStart"/>
      <w:r>
        <w:t>fur</w:t>
      </w:r>
      <w:proofErr w:type="spellEnd"/>
      <w:r>
        <w:t xml:space="preserve"> die </w:t>
      </w:r>
      <w:proofErr w:type="spellStart"/>
      <w:r>
        <w:t>sünden</w:t>
      </w:r>
      <w:proofErr w:type="spellEnd"/>
      <w:r>
        <w:t xml:space="preserve"> / hier </w:t>
      </w:r>
      <w:proofErr w:type="spellStart"/>
      <w:r>
        <w:t>auß</w:t>
      </w:r>
      <w:proofErr w:type="spellEnd"/>
      <w:r>
        <w:t xml:space="preserve"> </w:t>
      </w:r>
      <w:proofErr w:type="spellStart"/>
      <w:r>
        <w:t>nit</w:t>
      </w:r>
      <w:proofErr w:type="spellEnd"/>
      <w:r>
        <w:t xml:space="preserve"> </w:t>
      </w:r>
      <w:proofErr w:type="spellStart"/>
      <w:r>
        <w:t>bestaettigen</w:t>
      </w:r>
      <w:proofErr w:type="spellEnd"/>
      <w:r>
        <w:t xml:space="preserve"> </w:t>
      </w:r>
      <w:proofErr w:type="spellStart"/>
      <w:r>
        <w:t>koennen</w:t>
      </w:r>
      <w:proofErr w:type="spellEnd"/>
      <w:r>
        <w:t xml:space="preserve"> und </w:t>
      </w:r>
      <w:proofErr w:type="spellStart"/>
      <w:r>
        <w:t>verthaedigen</w:t>
      </w:r>
      <w:proofErr w:type="spellEnd"/>
      <w:r>
        <w:t xml:space="preserve">. David wer diß </w:t>
      </w:r>
      <w:proofErr w:type="spellStart"/>
      <w:r>
        <w:t>übels</w:t>
      </w:r>
      <w:proofErr w:type="spellEnd"/>
      <w:r>
        <w:t xml:space="preserve"> gern </w:t>
      </w:r>
      <w:proofErr w:type="spellStart"/>
      <w:r>
        <w:t>entbrosten</w:t>
      </w:r>
      <w:proofErr w:type="spellEnd"/>
      <w:r>
        <w:t xml:space="preserve"> und überhaben gewest / dann es waren </w:t>
      </w:r>
      <w:proofErr w:type="spellStart"/>
      <w:r>
        <w:t>nit</w:t>
      </w:r>
      <w:proofErr w:type="spellEnd"/>
      <w:r>
        <w:t xml:space="preserve"> </w:t>
      </w:r>
      <w:proofErr w:type="spellStart"/>
      <w:r>
        <w:t>selb</w:t>
      </w:r>
      <w:proofErr w:type="spellEnd"/>
      <w:r>
        <w:t xml:space="preserve"> </w:t>
      </w:r>
      <w:proofErr w:type="spellStart"/>
      <w:r>
        <w:t>erwoelte</w:t>
      </w:r>
      <w:proofErr w:type="spellEnd"/>
      <w:r>
        <w:t xml:space="preserve"> </w:t>
      </w:r>
      <w:proofErr w:type="spellStart"/>
      <w:r>
        <w:t>werck</w:t>
      </w:r>
      <w:proofErr w:type="spellEnd"/>
      <w:r>
        <w:t xml:space="preserve"> / und leiden / damit unsere Ordens </w:t>
      </w:r>
      <w:proofErr w:type="spellStart"/>
      <w:r>
        <w:t>Leüt</w:t>
      </w:r>
      <w:proofErr w:type="spellEnd"/>
      <w:r>
        <w:t xml:space="preserve"> </w:t>
      </w:r>
      <w:proofErr w:type="spellStart"/>
      <w:r>
        <w:t>umbgehen</w:t>
      </w:r>
      <w:proofErr w:type="spellEnd"/>
      <w:r>
        <w:t xml:space="preserve"> / sonder </w:t>
      </w:r>
      <w:proofErr w:type="spellStart"/>
      <w:r>
        <w:t>ain</w:t>
      </w:r>
      <w:proofErr w:type="spellEnd"/>
      <w:r>
        <w:t xml:space="preserve"> Creutz von </w:t>
      </w:r>
      <w:proofErr w:type="spellStart"/>
      <w:r>
        <w:t>Got</w:t>
      </w:r>
      <w:proofErr w:type="spellEnd"/>
      <w:r>
        <w:t xml:space="preserve"> </w:t>
      </w:r>
      <w:proofErr w:type="spellStart"/>
      <w:r>
        <w:t>auffgeleget</w:t>
      </w:r>
      <w:proofErr w:type="spellEnd"/>
      <w:r>
        <w:t xml:space="preserve"> / </w:t>
      </w:r>
      <w:proofErr w:type="spellStart"/>
      <w:r>
        <w:t>desse</w:t>
      </w:r>
      <w:proofErr w:type="spellEnd"/>
      <w:r>
        <w:t xml:space="preserve"> auch wir gewarten / und so es </w:t>
      </w:r>
      <w:proofErr w:type="spellStart"/>
      <w:r>
        <w:t>kompft</w:t>
      </w:r>
      <w:proofErr w:type="spellEnd"/>
      <w:r>
        <w:t xml:space="preserve"> </w:t>
      </w:r>
      <w:proofErr w:type="spellStart"/>
      <w:r>
        <w:t>gedultig</w:t>
      </w:r>
      <w:proofErr w:type="spellEnd"/>
      <w:r>
        <w:t xml:space="preserve"> tragen sollen / Wie David. </w:t>
      </w:r>
      <w:proofErr w:type="spellStart"/>
      <w:r>
        <w:t>Dise</w:t>
      </w:r>
      <w:proofErr w:type="spellEnd"/>
      <w:r>
        <w:t xml:space="preserve"> Predig hat der Prophet Nathan dem David </w:t>
      </w:r>
      <w:proofErr w:type="spellStart"/>
      <w:r>
        <w:t>than</w:t>
      </w:r>
      <w:proofErr w:type="spellEnd"/>
      <w:r>
        <w:t xml:space="preserve"> / und durch sie / den durchs </w:t>
      </w:r>
      <w:proofErr w:type="spellStart"/>
      <w:r>
        <w:t>gesatz</w:t>
      </w:r>
      <w:proofErr w:type="spellEnd"/>
      <w:r>
        <w:t xml:space="preserve"> </w:t>
      </w:r>
      <w:proofErr w:type="spellStart"/>
      <w:r>
        <w:t>getoedtet</w:t>
      </w:r>
      <w:proofErr w:type="spellEnd"/>
      <w:r>
        <w:t xml:space="preserve"> / wider lebendig </w:t>
      </w:r>
      <w:proofErr w:type="spellStart"/>
      <w:r>
        <w:t>gemachet</w:t>
      </w:r>
      <w:proofErr w:type="spellEnd"/>
      <w:r>
        <w:t xml:space="preserve"> / Du David wirst </w:t>
      </w:r>
      <w:proofErr w:type="spellStart"/>
      <w:r>
        <w:t>wol</w:t>
      </w:r>
      <w:proofErr w:type="spellEnd"/>
      <w:r>
        <w:t xml:space="preserve"> </w:t>
      </w:r>
      <w:proofErr w:type="spellStart"/>
      <w:r>
        <w:t>nit</w:t>
      </w:r>
      <w:proofErr w:type="spellEnd"/>
      <w:r>
        <w:t xml:space="preserve"> </w:t>
      </w:r>
      <w:proofErr w:type="spellStart"/>
      <w:r>
        <w:t>sterbenn</w:t>
      </w:r>
      <w:proofErr w:type="spellEnd"/>
      <w:r>
        <w:t xml:space="preserve"> / die weil du aber die feind hast </w:t>
      </w:r>
      <w:proofErr w:type="spellStart"/>
      <w:r>
        <w:t>lestern</w:t>
      </w:r>
      <w:proofErr w:type="spellEnd"/>
      <w:r>
        <w:t xml:space="preserve"> gemacht / das sie den Namen des Herren </w:t>
      </w:r>
      <w:proofErr w:type="spellStart"/>
      <w:r>
        <w:t>umb</w:t>
      </w:r>
      <w:proofErr w:type="spellEnd"/>
      <w:r>
        <w:t xml:space="preserve"> </w:t>
      </w:r>
      <w:proofErr w:type="spellStart"/>
      <w:r>
        <w:t>diser</w:t>
      </w:r>
      <w:proofErr w:type="spellEnd"/>
      <w:r>
        <w:t xml:space="preserve"> deiner that willen </w:t>
      </w:r>
      <w:proofErr w:type="spellStart"/>
      <w:r>
        <w:t>schmaehen</w:t>
      </w:r>
      <w:proofErr w:type="spellEnd"/>
      <w:r>
        <w:t xml:space="preserve"> </w:t>
      </w:r>
      <w:proofErr w:type="spellStart"/>
      <w:r>
        <w:t>unnd</w:t>
      </w:r>
      <w:proofErr w:type="spellEnd"/>
      <w:r>
        <w:t xml:space="preserve"> </w:t>
      </w:r>
      <w:proofErr w:type="spellStart"/>
      <w:r>
        <w:t>laesteren</w:t>
      </w:r>
      <w:proofErr w:type="spellEnd"/>
      <w:r>
        <w:t xml:space="preserve"> / so </w:t>
      </w:r>
      <w:proofErr w:type="spellStart"/>
      <w:r>
        <w:t>sol</w:t>
      </w:r>
      <w:proofErr w:type="spellEnd"/>
      <w:r>
        <w:t xml:space="preserve"> das </w:t>
      </w:r>
      <w:proofErr w:type="spellStart"/>
      <w:r>
        <w:t>kindt</w:t>
      </w:r>
      <w:proofErr w:type="spellEnd"/>
      <w:r>
        <w:t xml:space="preserve"> / das dir von der Bathseba </w:t>
      </w:r>
      <w:proofErr w:type="spellStart"/>
      <w:r>
        <w:t>geborn</w:t>
      </w:r>
      <w:proofErr w:type="spellEnd"/>
      <w:r>
        <w:t xml:space="preserve"> ist / sterben. Und folgt </w:t>
      </w:r>
      <w:proofErr w:type="spellStart"/>
      <w:r>
        <w:t>weitter</w:t>
      </w:r>
      <w:proofErr w:type="spellEnd"/>
      <w:r>
        <w:t xml:space="preserve">. </w:t>
      </w:r>
    </w:p>
    <w:p w14:paraId="4D35F86E" w14:textId="77777777" w:rsidR="001B58A6" w:rsidRDefault="001B58A6" w:rsidP="001B58A6">
      <w:pPr>
        <w:pStyle w:val="StandardWeb"/>
      </w:pPr>
      <w:r>
        <w:rPr>
          <w:rStyle w:val="Fett"/>
          <w:rFonts w:eastAsiaTheme="majorEastAsia"/>
        </w:rPr>
        <w:t xml:space="preserve">Und Nathan </w:t>
      </w:r>
      <w:proofErr w:type="spellStart"/>
      <w:r>
        <w:rPr>
          <w:rStyle w:val="Fett"/>
          <w:rFonts w:eastAsiaTheme="majorEastAsia"/>
        </w:rPr>
        <w:t>gieng</w:t>
      </w:r>
      <w:proofErr w:type="spellEnd"/>
      <w:r>
        <w:rPr>
          <w:rStyle w:val="Fett"/>
          <w:rFonts w:eastAsiaTheme="majorEastAsia"/>
        </w:rPr>
        <w:t xml:space="preserve"> </w:t>
      </w:r>
      <w:proofErr w:type="spellStart"/>
      <w:r>
        <w:rPr>
          <w:rStyle w:val="Fett"/>
          <w:rFonts w:eastAsiaTheme="majorEastAsia"/>
        </w:rPr>
        <w:t>haim</w:t>
      </w:r>
      <w:proofErr w:type="spellEnd"/>
      <w:r>
        <w:rPr>
          <w:rStyle w:val="Fett"/>
          <w:rFonts w:eastAsiaTheme="majorEastAsia"/>
        </w:rPr>
        <w:t xml:space="preserve"> / Und der Herr schlug das </w:t>
      </w:r>
      <w:proofErr w:type="spellStart"/>
      <w:r>
        <w:rPr>
          <w:rStyle w:val="Fett"/>
          <w:rFonts w:eastAsiaTheme="majorEastAsia"/>
        </w:rPr>
        <w:t>kindt</w:t>
      </w:r>
      <w:proofErr w:type="spellEnd"/>
      <w:r>
        <w:rPr>
          <w:rStyle w:val="Fett"/>
          <w:rFonts w:eastAsiaTheme="majorEastAsia"/>
        </w:rPr>
        <w:t xml:space="preserve"> / das Urias </w:t>
      </w:r>
      <w:proofErr w:type="spellStart"/>
      <w:r>
        <w:rPr>
          <w:rStyle w:val="Fett"/>
          <w:rFonts w:eastAsiaTheme="majorEastAsia"/>
        </w:rPr>
        <w:t>weib</w:t>
      </w:r>
      <w:proofErr w:type="spellEnd"/>
      <w:r>
        <w:rPr>
          <w:rStyle w:val="Fett"/>
          <w:rFonts w:eastAsiaTheme="majorEastAsia"/>
        </w:rPr>
        <w:t xml:space="preserve"> David </w:t>
      </w:r>
      <w:proofErr w:type="spellStart"/>
      <w:r>
        <w:rPr>
          <w:rStyle w:val="Fett"/>
          <w:rFonts w:eastAsiaTheme="majorEastAsia"/>
        </w:rPr>
        <w:t>geborn</w:t>
      </w:r>
      <w:proofErr w:type="spellEnd"/>
      <w:r>
        <w:rPr>
          <w:rStyle w:val="Fett"/>
          <w:rFonts w:eastAsiaTheme="majorEastAsia"/>
        </w:rPr>
        <w:t xml:space="preserve"> </w:t>
      </w:r>
      <w:proofErr w:type="spellStart"/>
      <w:r>
        <w:rPr>
          <w:rStyle w:val="Fett"/>
          <w:rFonts w:eastAsiaTheme="majorEastAsia"/>
        </w:rPr>
        <w:t>haet</w:t>
      </w:r>
      <w:proofErr w:type="spellEnd"/>
      <w:r>
        <w:rPr>
          <w:rStyle w:val="Fett"/>
          <w:rFonts w:eastAsiaTheme="majorEastAsia"/>
        </w:rPr>
        <w:t xml:space="preserve"> / das es </w:t>
      </w:r>
      <w:proofErr w:type="spellStart"/>
      <w:r>
        <w:rPr>
          <w:rStyle w:val="Fett"/>
          <w:rFonts w:eastAsiaTheme="majorEastAsia"/>
        </w:rPr>
        <w:t>todtkranck</w:t>
      </w:r>
      <w:proofErr w:type="spellEnd"/>
      <w:r>
        <w:rPr>
          <w:rStyle w:val="Fett"/>
          <w:rFonts w:eastAsiaTheme="majorEastAsia"/>
        </w:rPr>
        <w:t xml:space="preserve"> ward.</w:t>
      </w:r>
      <w:r>
        <w:t xml:space="preserve"> </w:t>
      </w:r>
    </w:p>
    <w:p w14:paraId="2A887538" w14:textId="77777777" w:rsidR="001B58A6" w:rsidRDefault="001B58A6" w:rsidP="001B58A6">
      <w:pPr>
        <w:pStyle w:val="StandardWeb"/>
      </w:pPr>
      <w:r>
        <w:t xml:space="preserve">Nathan nach der Predig / </w:t>
      </w:r>
      <w:proofErr w:type="spellStart"/>
      <w:r>
        <w:t>inn</w:t>
      </w:r>
      <w:proofErr w:type="spellEnd"/>
      <w:r>
        <w:t xml:space="preserve"> der er den David so </w:t>
      </w:r>
      <w:proofErr w:type="spellStart"/>
      <w:r>
        <w:t>schwaere</w:t>
      </w:r>
      <w:proofErr w:type="spellEnd"/>
      <w:r>
        <w:t xml:space="preserve"> ding verkündet / gehet er </w:t>
      </w:r>
      <w:proofErr w:type="spellStart"/>
      <w:r>
        <w:t>onverletzt</w:t>
      </w:r>
      <w:proofErr w:type="spellEnd"/>
      <w:r>
        <w:t xml:space="preserve"> vom </w:t>
      </w:r>
      <w:proofErr w:type="spellStart"/>
      <w:r>
        <w:t>Künig</w:t>
      </w:r>
      <w:proofErr w:type="spellEnd"/>
      <w:r>
        <w:t xml:space="preserve"> / </w:t>
      </w:r>
      <w:proofErr w:type="spellStart"/>
      <w:r>
        <w:t>unnd</w:t>
      </w:r>
      <w:proofErr w:type="spellEnd"/>
      <w:r>
        <w:t xml:space="preserve"> </w:t>
      </w:r>
      <w:proofErr w:type="spellStart"/>
      <w:r>
        <w:t>kompt</w:t>
      </w:r>
      <w:proofErr w:type="spellEnd"/>
      <w:r>
        <w:t xml:space="preserve"> wider mit frieden </w:t>
      </w:r>
      <w:proofErr w:type="spellStart"/>
      <w:r>
        <w:t>haim</w:t>
      </w:r>
      <w:proofErr w:type="spellEnd"/>
      <w:r>
        <w:t xml:space="preserve"> zu </w:t>
      </w:r>
      <w:proofErr w:type="spellStart"/>
      <w:r>
        <w:t>hauß</w:t>
      </w:r>
      <w:proofErr w:type="spellEnd"/>
      <w:r>
        <w:t xml:space="preserve">. Dann die weil der </w:t>
      </w:r>
      <w:proofErr w:type="spellStart"/>
      <w:r>
        <w:t>Künig</w:t>
      </w:r>
      <w:proofErr w:type="spellEnd"/>
      <w:r>
        <w:t xml:space="preserve"> </w:t>
      </w:r>
      <w:proofErr w:type="spellStart"/>
      <w:r>
        <w:t>sunst</w:t>
      </w:r>
      <w:proofErr w:type="spellEnd"/>
      <w:r>
        <w:t xml:space="preserve"> </w:t>
      </w:r>
      <w:proofErr w:type="spellStart"/>
      <w:r>
        <w:t>Gottsaelig</w:t>
      </w:r>
      <w:proofErr w:type="spellEnd"/>
      <w:r>
        <w:t xml:space="preserve"> / und </w:t>
      </w:r>
      <w:proofErr w:type="spellStart"/>
      <w:r>
        <w:t>vol</w:t>
      </w:r>
      <w:proofErr w:type="spellEnd"/>
      <w:r>
        <w:t xml:space="preserve"> </w:t>
      </w:r>
      <w:proofErr w:type="spellStart"/>
      <w:r>
        <w:t>glaubens</w:t>
      </w:r>
      <w:proofErr w:type="spellEnd"/>
      <w:r>
        <w:t xml:space="preserve"> / verachtet er des Herrn </w:t>
      </w:r>
      <w:proofErr w:type="spellStart"/>
      <w:r>
        <w:t>wort</w:t>
      </w:r>
      <w:proofErr w:type="spellEnd"/>
      <w:r>
        <w:t xml:space="preserve"> </w:t>
      </w:r>
      <w:proofErr w:type="spellStart"/>
      <w:r>
        <w:t>nit</w:t>
      </w:r>
      <w:proofErr w:type="spellEnd"/>
      <w:r>
        <w:t xml:space="preserve"> / sonder </w:t>
      </w:r>
      <w:proofErr w:type="spellStart"/>
      <w:r>
        <w:t>gedemuetiget</w:t>
      </w:r>
      <w:proofErr w:type="spellEnd"/>
      <w:r>
        <w:t xml:space="preserve"> / </w:t>
      </w:r>
      <w:proofErr w:type="spellStart"/>
      <w:r>
        <w:t>nimpt</w:t>
      </w:r>
      <w:proofErr w:type="spellEnd"/>
      <w:r>
        <w:t xml:space="preserve"> es </w:t>
      </w:r>
      <w:proofErr w:type="spellStart"/>
      <w:r>
        <w:t>auff</w:t>
      </w:r>
      <w:proofErr w:type="spellEnd"/>
      <w:r>
        <w:t xml:space="preserve"> / und ab dem </w:t>
      </w:r>
      <w:proofErr w:type="spellStart"/>
      <w:r>
        <w:t>urtail</w:t>
      </w:r>
      <w:proofErr w:type="spellEnd"/>
      <w:r>
        <w:t xml:space="preserve"> des Herrn / durch des Herren Propheten </w:t>
      </w:r>
      <w:proofErr w:type="spellStart"/>
      <w:r>
        <w:t>fur</w:t>
      </w:r>
      <w:proofErr w:type="spellEnd"/>
      <w:r>
        <w:t xml:space="preserve"> getragen / hat er </w:t>
      </w:r>
      <w:proofErr w:type="spellStart"/>
      <w:r>
        <w:t>kainen</w:t>
      </w:r>
      <w:proofErr w:type="spellEnd"/>
      <w:r>
        <w:t xml:space="preserve"> </w:t>
      </w:r>
      <w:proofErr w:type="spellStart"/>
      <w:r>
        <w:t>unwillenn</w:t>
      </w:r>
      <w:proofErr w:type="spellEnd"/>
      <w:r>
        <w:t xml:space="preserve">. Auch da </w:t>
      </w:r>
      <w:proofErr w:type="spellStart"/>
      <w:r>
        <w:t>jm</w:t>
      </w:r>
      <w:proofErr w:type="spellEnd"/>
      <w:r>
        <w:t xml:space="preserve"> </w:t>
      </w:r>
      <w:proofErr w:type="spellStart"/>
      <w:r>
        <w:t>sunst</w:t>
      </w:r>
      <w:proofErr w:type="spellEnd"/>
      <w:r>
        <w:t xml:space="preserve"> </w:t>
      </w:r>
      <w:proofErr w:type="spellStart"/>
      <w:r>
        <w:t>weitters</w:t>
      </w:r>
      <w:proofErr w:type="spellEnd"/>
      <w:r>
        <w:t xml:space="preserve"> </w:t>
      </w:r>
      <w:proofErr w:type="spellStart"/>
      <w:r>
        <w:t>kain</w:t>
      </w:r>
      <w:proofErr w:type="spellEnd"/>
      <w:r>
        <w:t xml:space="preserve"> </w:t>
      </w:r>
      <w:proofErr w:type="spellStart"/>
      <w:r>
        <w:t>trost</w:t>
      </w:r>
      <w:proofErr w:type="spellEnd"/>
      <w:r>
        <w:t xml:space="preserve"> gegeben ward. Das </w:t>
      </w:r>
      <w:proofErr w:type="spellStart"/>
      <w:r>
        <w:t>kind</w:t>
      </w:r>
      <w:proofErr w:type="spellEnd"/>
      <w:r>
        <w:t xml:space="preserve"> aber von Bathseba </w:t>
      </w:r>
      <w:proofErr w:type="spellStart"/>
      <w:r>
        <w:t>geborn</w:t>
      </w:r>
      <w:proofErr w:type="spellEnd"/>
      <w:r>
        <w:t xml:space="preserve"> / </w:t>
      </w:r>
      <w:proofErr w:type="spellStart"/>
      <w:r>
        <w:t>würt</w:t>
      </w:r>
      <w:proofErr w:type="spellEnd"/>
      <w:r>
        <w:t xml:space="preserve"> vom Herren mit </w:t>
      </w:r>
      <w:proofErr w:type="spellStart"/>
      <w:r>
        <w:t>kranckhait</w:t>
      </w:r>
      <w:proofErr w:type="spellEnd"/>
      <w:r>
        <w:t xml:space="preserve"> geschlagen / das es todt </w:t>
      </w:r>
      <w:proofErr w:type="spellStart"/>
      <w:r>
        <w:t>kranck</w:t>
      </w:r>
      <w:proofErr w:type="spellEnd"/>
      <w:r>
        <w:t xml:space="preserve"> ward. Folget </w:t>
      </w:r>
      <w:proofErr w:type="spellStart"/>
      <w:r>
        <w:t>weitter</w:t>
      </w:r>
      <w:proofErr w:type="spellEnd"/>
      <w:r>
        <w:t xml:space="preserve">. </w:t>
      </w:r>
    </w:p>
    <w:p w14:paraId="5005B657" w14:textId="77777777" w:rsidR="001B58A6" w:rsidRDefault="001B58A6" w:rsidP="001B58A6">
      <w:pPr>
        <w:pStyle w:val="StandardWeb"/>
      </w:pPr>
      <w:r>
        <w:rPr>
          <w:rStyle w:val="Fett"/>
          <w:rFonts w:eastAsiaTheme="majorEastAsia"/>
        </w:rPr>
        <w:t xml:space="preserve">Und David ersucht Gott </w:t>
      </w:r>
      <w:proofErr w:type="spellStart"/>
      <w:r>
        <w:rPr>
          <w:rStyle w:val="Fett"/>
          <w:rFonts w:eastAsiaTheme="majorEastAsia"/>
        </w:rPr>
        <w:t>umb</w:t>
      </w:r>
      <w:proofErr w:type="spellEnd"/>
      <w:r>
        <w:rPr>
          <w:rStyle w:val="Fett"/>
          <w:rFonts w:eastAsiaTheme="majorEastAsia"/>
        </w:rPr>
        <w:t xml:space="preserve"> das </w:t>
      </w:r>
      <w:proofErr w:type="spellStart"/>
      <w:r>
        <w:rPr>
          <w:rStyle w:val="Fett"/>
          <w:rFonts w:eastAsiaTheme="majorEastAsia"/>
        </w:rPr>
        <w:t>knaeblin</w:t>
      </w:r>
      <w:proofErr w:type="spellEnd"/>
      <w:r>
        <w:rPr>
          <w:rStyle w:val="Fett"/>
          <w:rFonts w:eastAsiaTheme="majorEastAsia"/>
        </w:rPr>
        <w:t xml:space="preserve"> / und fastet / und </w:t>
      </w:r>
      <w:proofErr w:type="spellStart"/>
      <w:r>
        <w:rPr>
          <w:rStyle w:val="Fett"/>
          <w:rFonts w:eastAsiaTheme="majorEastAsia"/>
        </w:rPr>
        <w:t>gieng</w:t>
      </w:r>
      <w:proofErr w:type="spellEnd"/>
      <w:r>
        <w:rPr>
          <w:rStyle w:val="Fett"/>
          <w:rFonts w:eastAsiaTheme="majorEastAsia"/>
        </w:rPr>
        <w:t xml:space="preserve"> hinein / </w:t>
      </w:r>
      <w:proofErr w:type="spellStart"/>
      <w:r>
        <w:rPr>
          <w:rStyle w:val="Fett"/>
          <w:rFonts w:eastAsiaTheme="majorEastAsia"/>
        </w:rPr>
        <w:t>unnd</w:t>
      </w:r>
      <w:proofErr w:type="spellEnd"/>
      <w:r>
        <w:rPr>
          <w:rStyle w:val="Fett"/>
          <w:rFonts w:eastAsiaTheme="majorEastAsia"/>
        </w:rPr>
        <w:t xml:space="preserve"> lag über </w:t>
      </w:r>
      <w:proofErr w:type="spellStart"/>
      <w:r>
        <w:rPr>
          <w:rStyle w:val="Fett"/>
          <w:rFonts w:eastAsiaTheme="majorEastAsia"/>
        </w:rPr>
        <w:t>nacht</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der erden.</w:t>
      </w:r>
      <w:r>
        <w:t xml:space="preserve"> </w:t>
      </w:r>
    </w:p>
    <w:p w14:paraId="06310F03" w14:textId="77777777" w:rsidR="001B58A6" w:rsidRDefault="001B58A6" w:rsidP="001B58A6">
      <w:pPr>
        <w:pStyle w:val="StandardWeb"/>
      </w:pPr>
      <w:r>
        <w:rPr>
          <w:rStyle w:val="Hervorhebung"/>
        </w:rPr>
        <w:t xml:space="preserve">David fastet bettet und </w:t>
      </w:r>
      <w:proofErr w:type="spellStart"/>
      <w:r>
        <w:rPr>
          <w:rStyle w:val="Hervorhebung"/>
        </w:rPr>
        <w:t>demuetiget</w:t>
      </w:r>
      <w:proofErr w:type="spellEnd"/>
      <w:r>
        <w:rPr>
          <w:rStyle w:val="Hervorhebung"/>
        </w:rPr>
        <w:t xml:space="preserve"> sich.</w:t>
      </w:r>
      <w:r>
        <w:t xml:space="preserve"> Die weil der Herr das </w:t>
      </w:r>
      <w:proofErr w:type="spellStart"/>
      <w:r>
        <w:t>schwaerer</w:t>
      </w:r>
      <w:proofErr w:type="spellEnd"/>
      <w:r>
        <w:t xml:space="preserve"> und </w:t>
      </w:r>
      <w:proofErr w:type="spellStart"/>
      <w:r>
        <w:t>groesser</w:t>
      </w:r>
      <w:proofErr w:type="spellEnd"/>
      <w:r>
        <w:t xml:space="preserve"> / </w:t>
      </w:r>
      <w:proofErr w:type="spellStart"/>
      <w:r>
        <w:t>naemlich</w:t>
      </w:r>
      <w:proofErr w:type="spellEnd"/>
      <w:r>
        <w:t xml:space="preserve"> den todt / hinweg genommen hat / verhoffet David / er werde das </w:t>
      </w:r>
      <w:proofErr w:type="spellStart"/>
      <w:r>
        <w:t>klainer</w:t>
      </w:r>
      <w:proofErr w:type="spellEnd"/>
      <w:r>
        <w:t xml:space="preserve"> und geringer / das ist / das Creutz / so er von </w:t>
      </w:r>
      <w:proofErr w:type="spellStart"/>
      <w:r>
        <w:t>jm</w:t>
      </w:r>
      <w:proofErr w:type="spellEnd"/>
      <w:r>
        <w:t xml:space="preserve"> </w:t>
      </w:r>
      <w:proofErr w:type="spellStart"/>
      <w:r>
        <w:t>gebetten</w:t>
      </w:r>
      <w:proofErr w:type="spellEnd"/>
      <w:r>
        <w:t xml:space="preserve"> wird / auch </w:t>
      </w:r>
      <w:proofErr w:type="spellStart"/>
      <w:r>
        <w:t>hinnemen</w:t>
      </w:r>
      <w:proofErr w:type="spellEnd"/>
      <w:r>
        <w:t xml:space="preserve">. Hie mit dieser that </w:t>
      </w:r>
      <w:proofErr w:type="spellStart"/>
      <w:r>
        <w:t>würt</w:t>
      </w:r>
      <w:proofErr w:type="spellEnd"/>
      <w:r>
        <w:t xml:space="preserve"> auch </w:t>
      </w:r>
      <w:proofErr w:type="spellStart"/>
      <w:r>
        <w:t>anzaiget</w:t>
      </w:r>
      <w:proofErr w:type="spellEnd"/>
      <w:r>
        <w:t xml:space="preserve"> / das David allweg </w:t>
      </w:r>
      <w:proofErr w:type="spellStart"/>
      <w:r>
        <w:t>ain</w:t>
      </w:r>
      <w:proofErr w:type="spellEnd"/>
      <w:r>
        <w:t xml:space="preserve"> groß </w:t>
      </w:r>
      <w:proofErr w:type="spellStart"/>
      <w:r>
        <w:t>vertrawen</w:t>
      </w:r>
      <w:proofErr w:type="spellEnd"/>
      <w:r>
        <w:t xml:space="preserve"> und </w:t>
      </w:r>
      <w:proofErr w:type="spellStart"/>
      <w:r>
        <w:t>zuversuchert</w:t>
      </w:r>
      <w:proofErr w:type="spellEnd"/>
      <w:r>
        <w:t xml:space="preserve"> / in die </w:t>
      </w:r>
      <w:proofErr w:type="spellStart"/>
      <w:r>
        <w:t>gnad</w:t>
      </w:r>
      <w:proofErr w:type="spellEnd"/>
      <w:r>
        <w:t xml:space="preserve"> und </w:t>
      </w:r>
      <w:proofErr w:type="spellStart"/>
      <w:r>
        <w:t>guettigkait</w:t>
      </w:r>
      <w:proofErr w:type="spellEnd"/>
      <w:r>
        <w:t xml:space="preserve"> des Herrn gehabt hat. Dann da er schon </w:t>
      </w:r>
      <w:proofErr w:type="spellStart"/>
      <w:r>
        <w:t>vonn</w:t>
      </w:r>
      <w:proofErr w:type="spellEnd"/>
      <w:r>
        <w:t xml:space="preserve"> dem Propheten </w:t>
      </w:r>
      <w:proofErr w:type="spellStart"/>
      <w:r>
        <w:t>gehoeret</w:t>
      </w:r>
      <w:proofErr w:type="spellEnd"/>
      <w:r>
        <w:t xml:space="preserve"> </w:t>
      </w:r>
      <w:proofErr w:type="spellStart"/>
      <w:r>
        <w:t>haette</w:t>
      </w:r>
      <w:proofErr w:type="spellEnd"/>
      <w:r>
        <w:t xml:space="preserve"> / Du </w:t>
      </w:r>
      <w:proofErr w:type="spellStart"/>
      <w:r>
        <w:t>würst</w:t>
      </w:r>
      <w:proofErr w:type="spellEnd"/>
      <w:r>
        <w:t xml:space="preserve"> des </w:t>
      </w:r>
      <w:proofErr w:type="spellStart"/>
      <w:r>
        <w:t>todts</w:t>
      </w:r>
      <w:proofErr w:type="spellEnd"/>
      <w:r>
        <w:t xml:space="preserve"> bald und gewißlich sterben. </w:t>
      </w:r>
      <w:proofErr w:type="spellStart"/>
      <w:r>
        <w:t>Zweiffelt</w:t>
      </w:r>
      <w:proofErr w:type="spellEnd"/>
      <w:r>
        <w:t xml:space="preserve"> er dannoch </w:t>
      </w:r>
      <w:proofErr w:type="spellStart"/>
      <w:r>
        <w:t>nit</w:t>
      </w:r>
      <w:proofErr w:type="spellEnd"/>
      <w:r>
        <w:t xml:space="preserve"> die </w:t>
      </w:r>
      <w:proofErr w:type="spellStart"/>
      <w:r>
        <w:t>guettigkait</w:t>
      </w:r>
      <w:proofErr w:type="spellEnd"/>
      <w:r>
        <w:t xml:space="preserve"> des Herrn </w:t>
      </w:r>
      <w:proofErr w:type="spellStart"/>
      <w:r>
        <w:t>fur</w:t>
      </w:r>
      <w:proofErr w:type="spellEnd"/>
      <w:r>
        <w:t xml:space="preserve"> das leben des </w:t>
      </w:r>
      <w:proofErr w:type="spellStart"/>
      <w:r>
        <w:t>kinds</w:t>
      </w:r>
      <w:proofErr w:type="spellEnd"/>
      <w:r>
        <w:t xml:space="preserve"> / da er der </w:t>
      </w:r>
      <w:proofErr w:type="spellStart"/>
      <w:r>
        <w:t>guettigkait</w:t>
      </w:r>
      <w:proofErr w:type="spellEnd"/>
      <w:r>
        <w:t xml:space="preserve"> des Herrn / und der </w:t>
      </w:r>
      <w:proofErr w:type="spellStart"/>
      <w:r>
        <w:t>nachlassung</w:t>
      </w:r>
      <w:proofErr w:type="spellEnd"/>
      <w:r>
        <w:t xml:space="preserve"> der schulden </w:t>
      </w:r>
      <w:proofErr w:type="spellStart"/>
      <w:r>
        <w:t>vergewisset</w:t>
      </w:r>
      <w:proofErr w:type="spellEnd"/>
      <w:r>
        <w:t xml:space="preserve"> / </w:t>
      </w:r>
      <w:proofErr w:type="spellStart"/>
      <w:r>
        <w:t>anzuruffen</w:t>
      </w:r>
      <w:proofErr w:type="spellEnd"/>
      <w:r>
        <w:t xml:space="preserve"> und </w:t>
      </w:r>
      <w:proofErr w:type="spellStart"/>
      <w:r>
        <w:t>zubitten</w:t>
      </w:r>
      <w:proofErr w:type="spellEnd"/>
      <w:r>
        <w:t xml:space="preserve">. Dann die weil der Herr hat seine </w:t>
      </w:r>
      <w:proofErr w:type="spellStart"/>
      <w:r>
        <w:t>sünden</w:t>
      </w:r>
      <w:proofErr w:type="spellEnd"/>
      <w:r>
        <w:t xml:space="preserve"> hingenommen / so bittet und </w:t>
      </w:r>
      <w:proofErr w:type="spellStart"/>
      <w:r>
        <w:t>mitlet</w:t>
      </w:r>
      <w:proofErr w:type="spellEnd"/>
      <w:r>
        <w:t xml:space="preserve"> er </w:t>
      </w:r>
      <w:proofErr w:type="spellStart"/>
      <w:r>
        <w:t>fur</w:t>
      </w:r>
      <w:proofErr w:type="spellEnd"/>
      <w:r>
        <w:t xml:space="preserve"> den Son / der schon im </w:t>
      </w:r>
      <w:proofErr w:type="spellStart"/>
      <w:r>
        <w:t>Eebruch</w:t>
      </w:r>
      <w:proofErr w:type="spellEnd"/>
      <w:r>
        <w:t xml:space="preserve"> </w:t>
      </w:r>
      <w:proofErr w:type="spellStart"/>
      <w:r>
        <w:t>geborn</w:t>
      </w:r>
      <w:proofErr w:type="spellEnd"/>
      <w:r>
        <w:t xml:space="preserve"> ist. So fern ist es / das er / der die </w:t>
      </w:r>
      <w:proofErr w:type="spellStart"/>
      <w:r>
        <w:t>sünden</w:t>
      </w:r>
      <w:proofErr w:type="spellEnd"/>
      <w:r>
        <w:t xml:space="preserve"> </w:t>
      </w:r>
      <w:proofErr w:type="spellStart"/>
      <w:r>
        <w:t>erkandt</w:t>
      </w:r>
      <w:proofErr w:type="spellEnd"/>
      <w:r>
        <w:t xml:space="preserve"> / und deren </w:t>
      </w:r>
      <w:proofErr w:type="spellStart"/>
      <w:r>
        <w:t>nachlassung</w:t>
      </w:r>
      <w:proofErr w:type="spellEnd"/>
      <w:r>
        <w:t xml:space="preserve"> / erlangt </w:t>
      </w:r>
      <w:proofErr w:type="spellStart"/>
      <w:r>
        <w:t>waiß</w:t>
      </w:r>
      <w:proofErr w:type="spellEnd"/>
      <w:r>
        <w:t xml:space="preserve"> / </w:t>
      </w:r>
      <w:proofErr w:type="spellStart"/>
      <w:r>
        <w:t>verzweiffeln</w:t>
      </w:r>
      <w:proofErr w:type="spellEnd"/>
      <w:r>
        <w:t xml:space="preserve"> </w:t>
      </w:r>
      <w:proofErr w:type="spellStart"/>
      <w:r>
        <w:t>solte</w:t>
      </w:r>
      <w:proofErr w:type="spellEnd"/>
      <w:r>
        <w:t xml:space="preserve"> / dazu fastet / damit er desto </w:t>
      </w:r>
      <w:proofErr w:type="spellStart"/>
      <w:r>
        <w:t>imbrünstiger</w:t>
      </w:r>
      <w:proofErr w:type="spellEnd"/>
      <w:r>
        <w:t xml:space="preserve"> / hitziger / und </w:t>
      </w:r>
      <w:proofErr w:type="spellStart"/>
      <w:r>
        <w:t>andaechtiger</w:t>
      </w:r>
      <w:proofErr w:type="spellEnd"/>
      <w:r>
        <w:t xml:space="preserve"> betten </w:t>
      </w:r>
      <w:proofErr w:type="spellStart"/>
      <w:r>
        <w:t>koende</w:t>
      </w:r>
      <w:proofErr w:type="spellEnd"/>
      <w:r>
        <w:t xml:space="preserve">. Er gehet auch hinein in sein </w:t>
      </w:r>
      <w:proofErr w:type="spellStart"/>
      <w:r>
        <w:t>kaemerlin</w:t>
      </w:r>
      <w:proofErr w:type="spellEnd"/>
      <w:r>
        <w:t xml:space="preserve"> und gemach / </w:t>
      </w:r>
      <w:proofErr w:type="spellStart"/>
      <w:r>
        <w:t>sonderet</w:t>
      </w:r>
      <w:proofErr w:type="spellEnd"/>
      <w:r>
        <w:t xml:space="preserve"> sich von </w:t>
      </w:r>
      <w:proofErr w:type="spellStart"/>
      <w:r>
        <w:t>iederman</w:t>
      </w:r>
      <w:proofErr w:type="spellEnd"/>
      <w:r>
        <w:t xml:space="preserve"> / und die </w:t>
      </w:r>
      <w:proofErr w:type="spellStart"/>
      <w:r>
        <w:t>nacht</w:t>
      </w:r>
      <w:proofErr w:type="spellEnd"/>
      <w:r>
        <w:t xml:space="preserve"> </w:t>
      </w:r>
      <w:proofErr w:type="spellStart"/>
      <w:r>
        <w:t>ligt</w:t>
      </w:r>
      <w:proofErr w:type="spellEnd"/>
      <w:r>
        <w:t xml:space="preserve"> er </w:t>
      </w:r>
      <w:proofErr w:type="spellStart"/>
      <w:r>
        <w:t>ungeschlaffen</w:t>
      </w:r>
      <w:proofErr w:type="spellEnd"/>
      <w:r>
        <w:t xml:space="preserve"> / </w:t>
      </w:r>
      <w:proofErr w:type="spellStart"/>
      <w:r>
        <w:t>auff</w:t>
      </w:r>
      <w:proofErr w:type="spellEnd"/>
      <w:r>
        <w:t xml:space="preserve"> der erden / zur </w:t>
      </w:r>
      <w:proofErr w:type="spellStart"/>
      <w:r>
        <w:t>demuettigung</w:t>
      </w:r>
      <w:proofErr w:type="spellEnd"/>
      <w:r>
        <w:t xml:space="preserve"> seines </w:t>
      </w:r>
      <w:proofErr w:type="spellStart"/>
      <w:r>
        <w:t>gaistes</w:t>
      </w:r>
      <w:proofErr w:type="spellEnd"/>
      <w:r>
        <w:t xml:space="preserve"> / On welchen alle solche Ceremonien vergebens / </w:t>
      </w:r>
      <w:proofErr w:type="spellStart"/>
      <w:r>
        <w:t>umbsonst</w:t>
      </w:r>
      <w:proofErr w:type="spellEnd"/>
      <w:r>
        <w:t xml:space="preserve"> / und </w:t>
      </w:r>
      <w:proofErr w:type="spellStart"/>
      <w:r>
        <w:t>lautter</w:t>
      </w:r>
      <w:proofErr w:type="spellEnd"/>
      <w:r>
        <w:t xml:space="preserve"> </w:t>
      </w:r>
      <w:proofErr w:type="spellStart"/>
      <w:r>
        <w:t>gleißnerei</w:t>
      </w:r>
      <w:proofErr w:type="spellEnd"/>
      <w:r>
        <w:t xml:space="preserve"> sind. </w:t>
      </w:r>
    </w:p>
    <w:p w14:paraId="23198CAE" w14:textId="77777777" w:rsidR="001B58A6" w:rsidRDefault="001B58A6" w:rsidP="001B58A6">
      <w:pPr>
        <w:pStyle w:val="StandardWeb"/>
      </w:pPr>
      <w:r>
        <w:rPr>
          <w:rStyle w:val="Fett"/>
          <w:rFonts w:eastAsiaTheme="majorEastAsia"/>
        </w:rPr>
        <w:t xml:space="preserve">Da stunden </w:t>
      </w:r>
      <w:proofErr w:type="spellStart"/>
      <w:r>
        <w:rPr>
          <w:rStyle w:val="Fett"/>
          <w:rFonts w:eastAsiaTheme="majorEastAsia"/>
        </w:rPr>
        <w:t>auff</w:t>
      </w:r>
      <w:proofErr w:type="spellEnd"/>
      <w:r>
        <w:rPr>
          <w:rStyle w:val="Fett"/>
          <w:rFonts w:eastAsiaTheme="majorEastAsia"/>
        </w:rPr>
        <w:t xml:space="preserve"> die </w:t>
      </w:r>
      <w:proofErr w:type="spellStart"/>
      <w:r>
        <w:rPr>
          <w:rStyle w:val="Fett"/>
          <w:rFonts w:eastAsiaTheme="majorEastAsia"/>
        </w:rPr>
        <w:t>Eltesten</w:t>
      </w:r>
      <w:proofErr w:type="spellEnd"/>
      <w:r>
        <w:rPr>
          <w:rStyle w:val="Fett"/>
          <w:rFonts w:eastAsiaTheme="majorEastAsia"/>
        </w:rPr>
        <w:t xml:space="preserve"> seines </w:t>
      </w:r>
      <w:proofErr w:type="spellStart"/>
      <w:r>
        <w:rPr>
          <w:rStyle w:val="Fett"/>
          <w:rFonts w:eastAsiaTheme="majorEastAsia"/>
        </w:rPr>
        <w:t>hauß</w:t>
      </w:r>
      <w:proofErr w:type="spellEnd"/>
      <w:r>
        <w:rPr>
          <w:rStyle w:val="Fett"/>
          <w:rFonts w:eastAsiaTheme="majorEastAsia"/>
        </w:rPr>
        <w:t xml:space="preserve"> / und wollten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auffrichten</w:t>
      </w:r>
      <w:proofErr w:type="spellEnd"/>
      <w:r>
        <w:rPr>
          <w:rStyle w:val="Fett"/>
          <w:rFonts w:eastAsiaTheme="majorEastAsia"/>
        </w:rPr>
        <w:t xml:space="preserve"> von der erden / Er </w:t>
      </w:r>
      <w:proofErr w:type="spellStart"/>
      <w:r>
        <w:rPr>
          <w:rStyle w:val="Fett"/>
          <w:rFonts w:eastAsiaTheme="majorEastAsia"/>
        </w:rPr>
        <w:t>wolt</w:t>
      </w:r>
      <w:proofErr w:type="spellEnd"/>
      <w:r>
        <w:rPr>
          <w:rStyle w:val="Fett"/>
          <w:rFonts w:eastAsiaTheme="majorEastAsia"/>
        </w:rPr>
        <w:t xml:space="preserve"> aber </w:t>
      </w:r>
      <w:proofErr w:type="spellStart"/>
      <w:r>
        <w:rPr>
          <w:rStyle w:val="Fett"/>
          <w:rFonts w:eastAsiaTheme="majorEastAsia"/>
        </w:rPr>
        <w:t>nit</w:t>
      </w:r>
      <w:proofErr w:type="spellEnd"/>
      <w:r>
        <w:rPr>
          <w:rStyle w:val="Fett"/>
          <w:rFonts w:eastAsiaTheme="majorEastAsia"/>
        </w:rPr>
        <w:t xml:space="preserve"> / und aß auch </w:t>
      </w:r>
      <w:proofErr w:type="spellStart"/>
      <w:r>
        <w:rPr>
          <w:rStyle w:val="Fett"/>
          <w:rFonts w:eastAsiaTheme="majorEastAsia"/>
        </w:rPr>
        <w:t>nit</w:t>
      </w:r>
      <w:proofErr w:type="spellEnd"/>
      <w:r>
        <w:rPr>
          <w:rStyle w:val="Fett"/>
          <w:rFonts w:eastAsiaTheme="majorEastAsia"/>
        </w:rPr>
        <w:t xml:space="preserve"> mit </w:t>
      </w:r>
      <w:proofErr w:type="spellStart"/>
      <w:r>
        <w:rPr>
          <w:rStyle w:val="Fett"/>
          <w:rFonts w:eastAsiaTheme="majorEastAsia"/>
        </w:rPr>
        <w:t>jnen</w:t>
      </w:r>
      <w:proofErr w:type="spellEnd"/>
      <w:r>
        <w:rPr>
          <w:rStyle w:val="Fett"/>
          <w:rFonts w:eastAsiaTheme="majorEastAsia"/>
        </w:rPr>
        <w:t>.</w:t>
      </w:r>
      <w:r>
        <w:t xml:space="preserve"> </w:t>
      </w:r>
    </w:p>
    <w:p w14:paraId="2636B798" w14:textId="77777777" w:rsidR="001B58A6" w:rsidRDefault="001B58A6" w:rsidP="001B58A6">
      <w:pPr>
        <w:pStyle w:val="StandardWeb"/>
      </w:pPr>
      <w:r>
        <w:rPr>
          <w:rStyle w:val="Hervorhebung"/>
        </w:rPr>
        <w:t xml:space="preserve">David </w:t>
      </w:r>
      <w:proofErr w:type="spellStart"/>
      <w:r>
        <w:rPr>
          <w:rStyle w:val="Hervorhebung"/>
        </w:rPr>
        <w:t>ligt</w:t>
      </w:r>
      <w:proofErr w:type="spellEnd"/>
      <w:r>
        <w:rPr>
          <w:rStyle w:val="Hervorhebung"/>
        </w:rPr>
        <w:t xml:space="preserve"> </w:t>
      </w:r>
      <w:proofErr w:type="spellStart"/>
      <w:r>
        <w:rPr>
          <w:rStyle w:val="Hervorhebung"/>
        </w:rPr>
        <w:t>auff</w:t>
      </w:r>
      <w:proofErr w:type="spellEnd"/>
      <w:r>
        <w:rPr>
          <w:rStyle w:val="Hervorhebung"/>
        </w:rPr>
        <w:t xml:space="preserve"> der erden und isset </w:t>
      </w:r>
      <w:proofErr w:type="spellStart"/>
      <w:r>
        <w:rPr>
          <w:rStyle w:val="Hervorhebung"/>
        </w:rPr>
        <w:t>nit</w:t>
      </w:r>
      <w:proofErr w:type="spellEnd"/>
      <w:r>
        <w:rPr>
          <w:rStyle w:val="Hervorhebung"/>
        </w:rPr>
        <w:t>.</w:t>
      </w:r>
      <w:r>
        <w:t xml:space="preserve"> David </w:t>
      </w:r>
      <w:proofErr w:type="spellStart"/>
      <w:r>
        <w:t>laeßt</w:t>
      </w:r>
      <w:proofErr w:type="spellEnd"/>
      <w:r>
        <w:t xml:space="preserve"> sich </w:t>
      </w:r>
      <w:proofErr w:type="spellStart"/>
      <w:r>
        <w:t>nit</w:t>
      </w:r>
      <w:proofErr w:type="spellEnd"/>
      <w:r>
        <w:t xml:space="preserve"> </w:t>
      </w:r>
      <w:proofErr w:type="spellStart"/>
      <w:r>
        <w:t>troesten</w:t>
      </w:r>
      <w:proofErr w:type="spellEnd"/>
      <w:r>
        <w:t xml:space="preserve"> / noch mit dem grossen ernst und </w:t>
      </w:r>
      <w:proofErr w:type="spellStart"/>
      <w:r>
        <w:t>fleiß</w:t>
      </w:r>
      <w:proofErr w:type="spellEnd"/>
      <w:r>
        <w:t xml:space="preserve"> der </w:t>
      </w:r>
      <w:proofErr w:type="spellStart"/>
      <w:r>
        <w:t>Eltesten</w:t>
      </w:r>
      <w:proofErr w:type="spellEnd"/>
      <w:r>
        <w:t xml:space="preserve"> seines </w:t>
      </w:r>
      <w:proofErr w:type="spellStart"/>
      <w:r>
        <w:t>hauß</w:t>
      </w:r>
      <w:proofErr w:type="spellEnd"/>
      <w:r>
        <w:t xml:space="preserve"> </w:t>
      </w:r>
      <w:proofErr w:type="spellStart"/>
      <w:r>
        <w:t>erwaichen</w:t>
      </w:r>
      <w:proofErr w:type="spellEnd"/>
      <w:r>
        <w:t xml:space="preserve"> / dann er </w:t>
      </w:r>
      <w:proofErr w:type="spellStart"/>
      <w:r>
        <w:t>laeßt</w:t>
      </w:r>
      <w:proofErr w:type="spellEnd"/>
      <w:r>
        <w:t xml:space="preserve"> sich weder </w:t>
      </w:r>
      <w:proofErr w:type="spellStart"/>
      <w:r>
        <w:t>auffrichten</w:t>
      </w:r>
      <w:proofErr w:type="spellEnd"/>
      <w:r>
        <w:t xml:space="preserve"> von der erden / noch erbitten </w:t>
      </w:r>
      <w:proofErr w:type="spellStart"/>
      <w:r>
        <w:t>speiß</w:t>
      </w:r>
      <w:proofErr w:type="spellEnd"/>
      <w:r>
        <w:t xml:space="preserve"> </w:t>
      </w:r>
      <w:proofErr w:type="spellStart"/>
      <w:r>
        <w:t>zunemen</w:t>
      </w:r>
      <w:proofErr w:type="spellEnd"/>
      <w:r>
        <w:t xml:space="preserve"> / das er desto </w:t>
      </w:r>
      <w:proofErr w:type="spellStart"/>
      <w:r>
        <w:t>froelicher</w:t>
      </w:r>
      <w:proofErr w:type="spellEnd"/>
      <w:r>
        <w:t xml:space="preserve"> werde / sonder wegert sich deren </w:t>
      </w:r>
      <w:proofErr w:type="spellStart"/>
      <w:r>
        <w:t>baidenn</w:t>
      </w:r>
      <w:proofErr w:type="spellEnd"/>
      <w:r>
        <w:t xml:space="preserve"> / will weder </w:t>
      </w:r>
      <w:proofErr w:type="spellStart"/>
      <w:r>
        <w:t>auff</w:t>
      </w:r>
      <w:proofErr w:type="spellEnd"/>
      <w:r>
        <w:t xml:space="preserve"> stehen / noch mit </w:t>
      </w:r>
      <w:proofErr w:type="spellStart"/>
      <w:r>
        <w:t>jnen</w:t>
      </w:r>
      <w:proofErr w:type="spellEnd"/>
      <w:r>
        <w:t xml:space="preserve"> essen oder </w:t>
      </w:r>
      <w:proofErr w:type="spellStart"/>
      <w:r>
        <w:t>trincken</w:t>
      </w:r>
      <w:proofErr w:type="spellEnd"/>
      <w:r>
        <w:t xml:space="preserve"> / dann der </w:t>
      </w:r>
      <w:proofErr w:type="spellStart"/>
      <w:r>
        <w:t>gnad</w:t>
      </w:r>
      <w:proofErr w:type="spellEnd"/>
      <w:r>
        <w:t xml:space="preserve"> und </w:t>
      </w:r>
      <w:proofErr w:type="spellStart"/>
      <w:r>
        <w:t>barmherztigkait</w:t>
      </w:r>
      <w:proofErr w:type="spellEnd"/>
      <w:r>
        <w:t xml:space="preserve"> des Herren </w:t>
      </w:r>
      <w:proofErr w:type="spellStart"/>
      <w:r>
        <w:t>vertroestet</w:t>
      </w:r>
      <w:proofErr w:type="spellEnd"/>
      <w:r>
        <w:t xml:space="preserve"> er sich / </w:t>
      </w:r>
      <w:proofErr w:type="spellStart"/>
      <w:r>
        <w:t>unnd</w:t>
      </w:r>
      <w:proofErr w:type="spellEnd"/>
      <w:r>
        <w:t xml:space="preserve"> </w:t>
      </w:r>
      <w:proofErr w:type="spellStart"/>
      <w:r>
        <w:t>auff</w:t>
      </w:r>
      <w:proofErr w:type="spellEnd"/>
      <w:r>
        <w:t xml:space="preserve"> die harret er / als der so </w:t>
      </w:r>
      <w:proofErr w:type="spellStart"/>
      <w:r>
        <w:t>guettiglich</w:t>
      </w:r>
      <w:proofErr w:type="spellEnd"/>
      <w:r>
        <w:t xml:space="preserve"> die straff des </w:t>
      </w:r>
      <w:proofErr w:type="spellStart"/>
      <w:r>
        <w:t>todts</w:t>
      </w:r>
      <w:proofErr w:type="spellEnd"/>
      <w:r>
        <w:t xml:space="preserve"> nachgelassen hab / werde auch de andern </w:t>
      </w:r>
      <w:proofErr w:type="spellStart"/>
      <w:r>
        <w:t>getraeweten</w:t>
      </w:r>
      <w:proofErr w:type="spellEnd"/>
      <w:r>
        <w:t xml:space="preserve"> übel / </w:t>
      </w:r>
      <w:proofErr w:type="spellStart"/>
      <w:r>
        <w:t>inn</w:t>
      </w:r>
      <w:proofErr w:type="spellEnd"/>
      <w:r>
        <w:t xml:space="preserve"> denen der todt des </w:t>
      </w:r>
      <w:proofErr w:type="spellStart"/>
      <w:r>
        <w:t>kindlins</w:t>
      </w:r>
      <w:proofErr w:type="spellEnd"/>
      <w:r>
        <w:t xml:space="preserve"> / das </w:t>
      </w:r>
      <w:proofErr w:type="spellStart"/>
      <w:r>
        <w:t>furnemest</w:t>
      </w:r>
      <w:proofErr w:type="spellEnd"/>
      <w:r>
        <w:t xml:space="preserve"> / so </w:t>
      </w:r>
      <w:proofErr w:type="spellStart"/>
      <w:r>
        <w:t>demuettiglich</w:t>
      </w:r>
      <w:proofErr w:type="spellEnd"/>
      <w:r>
        <w:t xml:space="preserve"> </w:t>
      </w:r>
      <w:proofErr w:type="spellStart"/>
      <w:r>
        <w:t>erbetten</w:t>
      </w:r>
      <w:proofErr w:type="spellEnd"/>
      <w:r>
        <w:t xml:space="preserve"> / </w:t>
      </w:r>
      <w:proofErr w:type="spellStart"/>
      <w:r>
        <w:t>nachgebenn</w:t>
      </w:r>
      <w:proofErr w:type="spellEnd"/>
      <w:r>
        <w:t xml:space="preserve"> / das </w:t>
      </w:r>
      <w:proofErr w:type="spellStart"/>
      <w:r>
        <w:t>geschihet</w:t>
      </w:r>
      <w:proofErr w:type="spellEnd"/>
      <w:r>
        <w:t xml:space="preserve"> aber </w:t>
      </w:r>
      <w:proofErr w:type="spellStart"/>
      <w:r>
        <w:t>nti</w:t>
      </w:r>
      <w:proofErr w:type="spellEnd"/>
      <w:r>
        <w:t xml:space="preserve"> / sonder gehet alles nach dem </w:t>
      </w:r>
      <w:proofErr w:type="spellStart"/>
      <w:r>
        <w:t>fursatz</w:t>
      </w:r>
      <w:proofErr w:type="spellEnd"/>
      <w:r>
        <w:t xml:space="preserve"> und Wort des Herrn / das er durch den Propheten geredt hat / wie folget. </w:t>
      </w:r>
    </w:p>
    <w:p w14:paraId="1C2E0788" w14:textId="77777777" w:rsidR="001B58A6" w:rsidRDefault="001B58A6" w:rsidP="001B58A6">
      <w:pPr>
        <w:pStyle w:val="StandardWeb"/>
      </w:pPr>
      <w:r>
        <w:rPr>
          <w:rStyle w:val="Fett"/>
          <w:rFonts w:eastAsiaTheme="majorEastAsia"/>
        </w:rPr>
        <w:t xml:space="preserve">Am siebenden tag aber starb das </w:t>
      </w:r>
      <w:proofErr w:type="spellStart"/>
      <w:r>
        <w:rPr>
          <w:rStyle w:val="Fett"/>
          <w:rFonts w:eastAsiaTheme="majorEastAsia"/>
        </w:rPr>
        <w:t>kind</w:t>
      </w:r>
      <w:proofErr w:type="spellEnd"/>
      <w:r>
        <w:rPr>
          <w:rStyle w:val="Fett"/>
          <w:rFonts w:eastAsiaTheme="majorEastAsia"/>
        </w:rPr>
        <w:t xml:space="preserve"> / </w:t>
      </w:r>
      <w:proofErr w:type="spellStart"/>
      <w:r>
        <w:rPr>
          <w:rStyle w:val="Fett"/>
          <w:rFonts w:eastAsiaTheme="majorEastAsia"/>
        </w:rPr>
        <w:t>Unnd</w:t>
      </w:r>
      <w:proofErr w:type="spellEnd"/>
      <w:r>
        <w:rPr>
          <w:rStyle w:val="Fett"/>
          <w:rFonts w:eastAsiaTheme="majorEastAsia"/>
        </w:rPr>
        <w:t xml:space="preserve"> die </w:t>
      </w:r>
      <w:proofErr w:type="spellStart"/>
      <w:r>
        <w:rPr>
          <w:rStyle w:val="Fett"/>
          <w:rFonts w:eastAsiaTheme="majorEastAsia"/>
        </w:rPr>
        <w:t>knecht</w:t>
      </w:r>
      <w:proofErr w:type="spellEnd"/>
      <w:r>
        <w:rPr>
          <w:rStyle w:val="Fett"/>
          <w:rFonts w:eastAsiaTheme="majorEastAsia"/>
        </w:rPr>
        <w:t xml:space="preserve"> Davids </w:t>
      </w:r>
      <w:proofErr w:type="spellStart"/>
      <w:r>
        <w:rPr>
          <w:rStyle w:val="Fett"/>
          <w:rFonts w:eastAsiaTheme="majorEastAsia"/>
        </w:rPr>
        <w:t>forchten</w:t>
      </w:r>
      <w:proofErr w:type="spellEnd"/>
      <w:r>
        <w:rPr>
          <w:rStyle w:val="Fett"/>
          <w:rFonts w:eastAsiaTheme="majorEastAsia"/>
        </w:rPr>
        <w:t xml:space="preserve"> sich </w:t>
      </w:r>
      <w:proofErr w:type="spellStart"/>
      <w:r>
        <w:rPr>
          <w:rStyle w:val="Fett"/>
          <w:rFonts w:eastAsiaTheme="majorEastAsia"/>
        </w:rPr>
        <w:t>jm</w:t>
      </w:r>
      <w:proofErr w:type="spellEnd"/>
      <w:r>
        <w:rPr>
          <w:rStyle w:val="Fett"/>
          <w:rFonts w:eastAsiaTheme="majorEastAsia"/>
        </w:rPr>
        <w:t xml:space="preserve"> zu sagen / das das </w:t>
      </w:r>
      <w:proofErr w:type="spellStart"/>
      <w:r>
        <w:rPr>
          <w:rStyle w:val="Fett"/>
          <w:rFonts w:eastAsiaTheme="majorEastAsia"/>
        </w:rPr>
        <w:t>kindt</w:t>
      </w:r>
      <w:proofErr w:type="spellEnd"/>
      <w:r>
        <w:rPr>
          <w:rStyle w:val="Fett"/>
          <w:rFonts w:eastAsiaTheme="majorEastAsia"/>
        </w:rPr>
        <w:t xml:space="preserve"> todt </w:t>
      </w:r>
      <w:proofErr w:type="spellStart"/>
      <w:r>
        <w:rPr>
          <w:rStyle w:val="Fett"/>
          <w:rFonts w:eastAsiaTheme="majorEastAsia"/>
        </w:rPr>
        <w:t>waere</w:t>
      </w:r>
      <w:proofErr w:type="spellEnd"/>
      <w:r>
        <w:rPr>
          <w:rStyle w:val="Fett"/>
          <w:rFonts w:eastAsiaTheme="majorEastAsia"/>
        </w:rPr>
        <w:t xml:space="preserve"> / Dann sie </w:t>
      </w:r>
      <w:proofErr w:type="spellStart"/>
      <w:r>
        <w:rPr>
          <w:rStyle w:val="Fett"/>
          <w:rFonts w:eastAsiaTheme="majorEastAsia"/>
        </w:rPr>
        <w:t>gedachtend</w:t>
      </w:r>
      <w:proofErr w:type="spellEnd"/>
      <w:r>
        <w:rPr>
          <w:rStyle w:val="Fett"/>
          <w:rFonts w:eastAsiaTheme="majorEastAsia"/>
        </w:rPr>
        <w:t xml:space="preserve"> / </w:t>
      </w:r>
      <w:proofErr w:type="spellStart"/>
      <w:r>
        <w:rPr>
          <w:rStyle w:val="Fett"/>
          <w:rFonts w:eastAsiaTheme="majorEastAsia"/>
        </w:rPr>
        <w:t>Sihe</w:t>
      </w:r>
      <w:proofErr w:type="spellEnd"/>
      <w:r>
        <w:rPr>
          <w:rStyle w:val="Fett"/>
          <w:rFonts w:eastAsiaTheme="majorEastAsia"/>
        </w:rPr>
        <w:t xml:space="preserve"> / da das </w:t>
      </w:r>
      <w:proofErr w:type="spellStart"/>
      <w:r>
        <w:rPr>
          <w:rStyle w:val="Fett"/>
          <w:rFonts w:eastAsiaTheme="majorEastAsia"/>
        </w:rPr>
        <w:t>kindt</w:t>
      </w:r>
      <w:proofErr w:type="spellEnd"/>
      <w:r>
        <w:rPr>
          <w:rStyle w:val="Fett"/>
          <w:rFonts w:eastAsiaTheme="majorEastAsia"/>
        </w:rPr>
        <w:t xml:space="preserve"> noch lebendig was / </w:t>
      </w:r>
      <w:proofErr w:type="spellStart"/>
      <w:r>
        <w:rPr>
          <w:rStyle w:val="Fett"/>
          <w:rFonts w:eastAsiaTheme="majorEastAsia"/>
        </w:rPr>
        <w:t>redten</w:t>
      </w:r>
      <w:proofErr w:type="spellEnd"/>
      <w:r>
        <w:rPr>
          <w:rStyle w:val="Fett"/>
          <w:rFonts w:eastAsiaTheme="majorEastAsia"/>
        </w:rPr>
        <w:t xml:space="preserve"> wir mit </w:t>
      </w:r>
      <w:proofErr w:type="spellStart"/>
      <w:r>
        <w:rPr>
          <w:rStyle w:val="Fett"/>
          <w:rFonts w:eastAsiaTheme="majorEastAsia"/>
        </w:rPr>
        <w:t>jm</w:t>
      </w:r>
      <w:proofErr w:type="spellEnd"/>
      <w:r>
        <w:rPr>
          <w:rStyle w:val="Fett"/>
          <w:rFonts w:eastAsiaTheme="majorEastAsia"/>
        </w:rPr>
        <w:t xml:space="preserve"> / und er folget </w:t>
      </w:r>
      <w:proofErr w:type="spellStart"/>
      <w:r>
        <w:rPr>
          <w:rStyle w:val="Fett"/>
          <w:rFonts w:eastAsiaTheme="majorEastAsia"/>
        </w:rPr>
        <w:t>usner</w:t>
      </w:r>
      <w:proofErr w:type="spellEnd"/>
      <w:r>
        <w:rPr>
          <w:rStyle w:val="Fett"/>
          <w:rFonts w:eastAsiaTheme="majorEastAsia"/>
        </w:rPr>
        <w:t xml:space="preserve"> </w:t>
      </w:r>
      <w:proofErr w:type="spellStart"/>
      <w:r>
        <w:rPr>
          <w:rStyle w:val="Fett"/>
          <w:rFonts w:eastAsiaTheme="majorEastAsia"/>
        </w:rPr>
        <w:t>stimm</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 wie </w:t>
      </w:r>
      <w:proofErr w:type="spellStart"/>
      <w:r>
        <w:rPr>
          <w:rStyle w:val="Fett"/>
          <w:rFonts w:eastAsiaTheme="majorEastAsia"/>
        </w:rPr>
        <w:t>vil</w:t>
      </w:r>
      <w:proofErr w:type="spellEnd"/>
      <w:r>
        <w:rPr>
          <w:rStyle w:val="Fett"/>
          <w:rFonts w:eastAsiaTheme="majorEastAsia"/>
        </w:rPr>
        <w:t xml:space="preserve"> </w:t>
      </w:r>
      <w:proofErr w:type="spellStart"/>
      <w:r>
        <w:rPr>
          <w:rStyle w:val="Fett"/>
          <w:rFonts w:eastAsiaTheme="majorEastAsia"/>
        </w:rPr>
        <w:t>mer</w:t>
      </w:r>
      <w:proofErr w:type="spellEnd"/>
      <w:r>
        <w:rPr>
          <w:rStyle w:val="Fett"/>
          <w:rFonts w:eastAsiaTheme="majorEastAsia"/>
        </w:rPr>
        <w:t xml:space="preserve"> </w:t>
      </w:r>
      <w:proofErr w:type="spellStart"/>
      <w:r>
        <w:rPr>
          <w:rStyle w:val="Fett"/>
          <w:rFonts w:eastAsiaTheme="majorEastAsia"/>
        </w:rPr>
        <w:t>würt</w:t>
      </w:r>
      <w:proofErr w:type="spellEnd"/>
      <w:r>
        <w:rPr>
          <w:rStyle w:val="Fett"/>
          <w:rFonts w:eastAsiaTheme="majorEastAsia"/>
        </w:rPr>
        <w:t xml:space="preserve"> es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wee</w:t>
      </w:r>
      <w:proofErr w:type="spellEnd"/>
      <w:r>
        <w:rPr>
          <w:rStyle w:val="Fett"/>
          <w:rFonts w:eastAsiaTheme="majorEastAsia"/>
        </w:rPr>
        <w:t xml:space="preserve"> thun / so wir sagen / das </w:t>
      </w:r>
      <w:proofErr w:type="spellStart"/>
      <w:r>
        <w:rPr>
          <w:rStyle w:val="Fett"/>
          <w:rFonts w:eastAsiaTheme="majorEastAsia"/>
        </w:rPr>
        <w:t>kindt</w:t>
      </w:r>
      <w:proofErr w:type="spellEnd"/>
      <w:r>
        <w:rPr>
          <w:rStyle w:val="Fett"/>
          <w:rFonts w:eastAsiaTheme="majorEastAsia"/>
        </w:rPr>
        <w:t xml:space="preserve"> ist todt.</w:t>
      </w:r>
      <w:r>
        <w:t xml:space="preserve"> </w:t>
      </w:r>
    </w:p>
    <w:p w14:paraId="2CE3A08F" w14:textId="77777777" w:rsidR="001B58A6" w:rsidRDefault="001B58A6" w:rsidP="001B58A6">
      <w:pPr>
        <w:pStyle w:val="StandardWeb"/>
      </w:pPr>
      <w:r>
        <w:rPr>
          <w:rStyle w:val="Hervorhebung"/>
        </w:rPr>
        <w:t xml:space="preserve">Davids </w:t>
      </w:r>
      <w:proofErr w:type="spellStart"/>
      <w:r>
        <w:rPr>
          <w:rStyle w:val="Hervorhebung"/>
        </w:rPr>
        <w:t>sun</w:t>
      </w:r>
      <w:proofErr w:type="spellEnd"/>
      <w:r>
        <w:rPr>
          <w:rStyle w:val="Hervorhebung"/>
        </w:rPr>
        <w:t xml:space="preserve"> im </w:t>
      </w:r>
      <w:proofErr w:type="spellStart"/>
      <w:r>
        <w:rPr>
          <w:rStyle w:val="Hervorhebung"/>
        </w:rPr>
        <w:t>Eebruch</w:t>
      </w:r>
      <w:proofErr w:type="spellEnd"/>
      <w:r>
        <w:rPr>
          <w:rStyle w:val="Hervorhebung"/>
        </w:rPr>
        <w:t xml:space="preserve"> empfangen stirbt.</w:t>
      </w:r>
      <w:r>
        <w:t xml:space="preserve"> Das </w:t>
      </w:r>
      <w:proofErr w:type="spellStart"/>
      <w:r>
        <w:t>kind</w:t>
      </w:r>
      <w:proofErr w:type="spellEnd"/>
      <w:r>
        <w:t xml:space="preserve"> stirbt am siebenden tag / </w:t>
      </w:r>
      <w:proofErr w:type="spellStart"/>
      <w:r>
        <w:t>naemlich</w:t>
      </w:r>
      <w:proofErr w:type="spellEnd"/>
      <w:r>
        <w:t xml:space="preserve"> ehe es beschnitten </w:t>
      </w:r>
      <w:proofErr w:type="spellStart"/>
      <w:r>
        <w:t>wirt</w:t>
      </w:r>
      <w:proofErr w:type="spellEnd"/>
      <w:r>
        <w:t xml:space="preserve"> / doch </w:t>
      </w:r>
      <w:proofErr w:type="spellStart"/>
      <w:r>
        <w:t>hoeren</w:t>
      </w:r>
      <w:proofErr w:type="spellEnd"/>
      <w:r>
        <w:t xml:space="preserve"> wir </w:t>
      </w:r>
      <w:proofErr w:type="spellStart"/>
      <w:r>
        <w:t>nit</w:t>
      </w:r>
      <w:proofErr w:type="spellEnd"/>
      <w:r>
        <w:t xml:space="preserve"> / das David </w:t>
      </w:r>
      <w:proofErr w:type="spellStart"/>
      <w:r>
        <w:t>fur</w:t>
      </w:r>
      <w:proofErr w:type="spellEnd"/>
      <w:r>
        <w:t xml:space="preserve"> die </w:t>
      </w:r>
      <w:proofErr w:type="spellStart"/>
      <w:r>
        <w:t>seel</w:t>
      </w:r>
      <w:proofErr w:type="spellEnd"/>
      <w:r>
        <w:t xml:space="preserve"> des </w:t>
      </w:r>
      <w:proofErr w:type="spellStart"/>
      <w:r>
        <w:t>kinds</w:t>
      </w:r>
      <w:proofErr w:type="spellEnd"/>
      <w:r>
        <w:t xml:space="preserve"> / als ob sie verloren oder </w:t>
      </w:r>
      <w:proofErr w:type="spellStart"/>
      <w:r>
        <w:t>verdampt</w:t>
      </w:r>
      <w:proofErr w:type="spellEnd"/>
      <w:r>
        <w:t xml:space="preserve"> / </w:t>
      </w:r>
      <w:proofErr w:type="spellStart"/>
      <w:r>
        <w:t>getrawret</w:t>
      </w:r>
      <w:proofErr w:type="spellEnd"/>
      <w:r>
        <w:t xml:space="preserve"> hab / sondern so bald er den willen Gottes seines Herren an dem </w:t>
      </w:r>
      <w:proofErr w:type="spellStart"/>
      <w:r>
        <w:t>tod</w:t>
      </w:r>
      <w:proofErr w:type="spellEnd"/>
      <w:r>
        <w:t xml:space="preserve"> des </w:t>
      </w:r>
      <w:proofErr w:type="spellStart"/>
      <w:r>
        <w:t>kinds</w:t>
      </w:r>
      <w:proofErr w:type="spellEnd"/>
      <w:r>
        <w:t xml:space="preserve"> </w:t>
      </w:r>
      <w:proofErr w:type="spellStart"/>
      <w:r>
        <w:t>sihet</w:t>
      </w:r>
      <w:proofErr w:type="spellEnd"/>
      <w:r>
        <w:t xml:space="preserve"> </w:t>
      </w:r>
      <w:proofErr w:type="spellStart"/>
      <w:r>
        <w:t>unnd</w:t>
      </w:r>
      <w:proofErr w:type="spellEnd"/>
      <w:r>
        <w:t xml:space="preserve"> </w:t>
      </w:r>
      <w:proofErr w:type="spellStart"/>
      <w:r>
        <w:t>vermerckt</w:t>
      </w:r>
      <w:proofErr w:type="spellEnd"/>
      <w:r>
        <w:t xml:space="preserve"> / ist er zufrieden / laßt </w:t>
      </w:r>
      <w:proofErr w:type="spellStart"/>
      <w:r>
        <w:t>jm</w:t>
      </w:r>
      <w:proofErr w:type="spellEnd"/>
      <w:r>
        <w:t xml:space="preserve"> sein </w:t>
      </w:r>
      <w:proofErr w:type="spellStart"/>
      <w:r>
        <w:t>wort</w:t>
      </w:r>
      <w:proofErr w:type="spellEnd"/>
      <w:r>
        <w:t xml:space="preserve"> </w:t>
      </w:r>
      <w:proofErr w:type="spellStart"/>
      <w:r>
        <w:t>wolgefallen</w:t>
      </w:r>
      <w:proofErr w:type="spellEnd"/>
      <w:r>
        <w:t xml:space="preserve"> / und </w:t>
      </w:r>
      <w:proofErr w:type="spellStart"/>
      <w:r>
        <w:t>nimpt</w:t>
      </w:r>
      <w:proofErr w:type="spellEnd"/>
      <w:r>
        <w:t xml:space="preserve"> das mit </w:t>
      </w:r>
      <w:proofErr w:type="spellStart"/>
      <w:r>
        <w:t>freuden</w:t>
      </w:r>
      <w:proofErr w:type="spellEnd"/>
      <w:r>
        <w:t xml:space="preserve"> an / und die weil er </w:t>
      </w:r>
      <w:proofErr w:type="spellStart"/>
      <w:r>
        <w:t>ain</w:t>
      </w:r>
      <w:proofErr w:type="spellEnd"/>
      <w:r>
        <w:t xml:space="preserve"> </w:t>
      </w:r>
      <w:proofErr w:type="spellStart"/>
      <w:r>
        <w:t>trost</w:t>
      </w:r>
      <w:proofErr w:type="spellEnd"/>
      <w:r>
        <w:t xml:space="preserve"> über sein </w:t>
      </w:r>
      <w:proofErr w:type="spellStart"/>
      <w:r>
        <w:t>boeß</w:t>
      </w:r>
      <w:proofErr w:type="spellEnd"/>
      <w:r>
        <w:t xml:space="preserve"> gewissen / </w:t>
      </w:r>
      <w:proofErr w:type="spellStart"/>
      <w:r>
        <w:t>vonn</w:t>
      </w:r>
      <w:proofErr w:type="spellEnd"/>
      <w:r>
        <w:t xml:space="preserve"> dem er itzt entlediget / empfangen / </w:t>
      </w:r>
      <w:proofErr w:type="spellStart"/>
      <w:r>
        <w:t>trit</w:t>
      </w:r>
      <w:proofErr w:type="spellEnd"/>
      <w:r>
        <w:t xml:space="preserve"> er </w:t>
      </w:r>
      <w:proofErr w:type="spellStart"/>
      <w:r>
        <w:t>froelich</w:t>
      </w:r>
      <w:proofErr w:type="spellEnd"/>
      <w:r>
        <w:t xml:space="preserve"> / wider die </w:t>
      </w:r>
      <w:proofErr w:type="spellStart"/>
      <w:r>
        <w:t>mainung</w:t>
      </w:r>
      <w:proofErr w:type="spellEnd"/>
      <w:r>
        <w:t xml:space="preserve"> seiner </w:t>
      </w:r>
      <w:proofErr w:type="spellStart"/>
      <w:r>
        <w:t>knecht</w:t>
      </w:r>
      <w:proofErr w:type="spellEnd"/>
      <w:r>
        <w:t xml:space="preserve"> / die </w:t>
      </w:r>
      <w:proofErr w:type="spellStart"/>
      <w:r>
        <w:t>vermainten</w:t>
      </w:r>
      <w:proofErr w:type="spellEnd"/>
      <w:r>
        <w:t xml:space="preserve"> / er wurde noch </w:t>
      </w:r>
      <w:proofErr w:type="spellStart"/>
      <w:r>
        <w:t>vil</w:t>
      </w:r>
      <w:proofErr w:type="spellEnd"/>
      <w:r>
        <w:t xml:space="preserve"> </w:t>
      </w:r>
      <w:proofErr w:type="spellStart"/>
      <w:r>
        <w:t>trawriger</w:t>
      </w:r>
      <w:proofErr w:type="spellEnd"/>
      <w:r>
        <w:t xml:space="preserve"> und </w:t>
      </w:r>
      <w:proofErr w:type="spellStart"/>
      <w:r>
        <w:t>laydiger</w:t>
      </w:r>
      <w:proofErr w:type="spellEnd"/>
      <w:r>
        <w:t xml:space="preserve"> / so er </w:t>
      </w:r>
      <w:proofErr w:type="spellStart"/>
      <w:r>
        <w:t>hoeren</w:t>
      </w:r>
      <w:proofErr w:type="spellEnd"/>
      <w:r>
        <w:t xml:space="preserve"> wurde / das </w:t>
      </w:r>
      <w:proofErr w:type="spellStart"/>
      <w:r>
        <w:t>kindt</w:t>
      </w:r>
      <w:proofErr w:type="spellEnd"/>
      <w:r>
        <w:t xml:space="preserve"> </w:t>
      </w:r>
      <w:proofErr w:type="spellStart"/>
      <w:r>
        <w:t>were</w:t>
      </w:r>
      <w:proofErr w:type="spellEnd"/>
      <w:r>
        <w:t xml:space="preserve"> todt / dann da es lebte / einher / </w:t>
      </w:r>
      <w:proofErr w:type="spellStart"/>
      <w:r>
        <w:t>erzaigt</w:t>
      </w:r>
      <w:proofErr w:type="spellEnd"/>
      <w:r>
        <w:t xml:space="preserve"> sich in worten und </w:t>
      </w:r>
      <w:proofErr w:type="spellStart"/>
      <w:r>
        <w:t>gestalt</w:t>
      </w:r>
      <w:proofErr w:type="spellEnd"/>
      <w:r>
        <w:t xml:space="preserve"> / gegen </w:t>
      </w:r>
      <w:proofErr w:type="spellStart"/>
      <w:r>
        <w:t>jn</w:t>
      </w:r>
      <w:proofErr w:type="spellEnd"/>
      <w:r>
        <w:t xml:space="preserve"> </w:t>
      </w:r>
      <w:proofErr w:type="spellStart"/>
      <w:r>
        <w:t>froelicher</w:t>
      </w:r>
      <w:proofErr w:type="spellEnd"/>
      <w:r>
        <w:t xml:space="preserve"> sein / Welches er </w:t>
      </w:r>
      <w:proofErr w:type="spellStart"/>
      <w:r>
        <w:t>kains</w:t>
      </w:r>
      <w:proofErr w:type="spellEnd"/>
      <w:r>
        <w:t xml:space="preserve"> </w:t>
      </w:r>
      <w:proofErr w:type="spellStart"/>
      <w:r>
        <w:t>wegs</w:t>
      </w:r>
      <w:proofErr w:type="spellEnd"/>
      <w:r>
        <w:t xml:space="preserve"> gethan hat / wann der </w:t>
      </w:r>
      <w:proofErr w:type="spellStart"/>
      <w:r>
        <w:t>mangel</w:t>
      </w:r>
      <w:proofErr w:type="spellEnd"/>
      <w:r>
        <w:t xml:space="preserve"> der </w:t>
      </w:r>
      <w:proofErr w:type="spellStart"/>
      <w:r>
        <w:t>beschneidung</w:t>
      </w:r>
      <w:proofErr w:type="spellEnd"/>
      <w:r>
        <w:t xml:space="preserve"> / dem </w:t>
      </w:r>
      <w:proofErr w:type="spellStart"/>
      <w:r>
        <w:t>kind</w:t>
      </w:r>
      <w:proofErr w:type="spellEnd"/>
      <w:r>
        <w:t xml:space="preserve"> die </w:t>
      </w:r>
      <w:proofErr w:type="spellStart"/>
      <w:r>
        <w:t>verdamnuß</w:t>
      </w:r>
      <w:proofErr w:type="spellEnd"/>
      <w:r>
        <w:t xml:space="preserve"> </w:t>
      </w:r>
      <w:proofErr w:type="spellStart"/>
      <w:r>
        <w:t>solt</w:t>
      </w:r>
      <w:proofErr w:type="spellEnd"/>
      <w:r>
        <w:t xml:space="preserve"> gebracht haben / Dann vor dem achten tag ward </w:t>
      </w:r>
      <w:proofErr w:type="spellStart"/>
      <w:r>
        <w:t>kain</w:t>
      </w:r>
      <w:proofErr w:type="spellEnd"/>
      <w:r>
        <w:t xml:space="preserve"> Juden </w:t>
      </w:r>
      <w:proofErr w:type="spellStart"/>
      <w:r>
        <w:t>kindt</w:t>
      </w:r>
      <w:proofErr w:type="spellEnd"/>
      <w:r>
        <w:t xml:space="preserve"> beschnitten zu werden verbunden / deßhalb die </w:t>
      </w:r>
      <w:proofErr w:type="spellStart"/>
      <w:r>
        <w:t>beschneidung</w:t>
      </w:r>
      <w:proofErr w:type="spellEnd"/>
      <w:r>
        <w:t xml:space="preserve"> dann zumal </w:t>
      </w:r>
      <w:proofErr w:type="spellStart"/>
      <w:r>
        <w:t>underlassen</w:t>
      </w:r>
      <w:proofErr w:type="spellEnd"/>
      <w:r>
        <w:t xml:space="preserve"> / hat weder </w:t>
      </w:r>
      <w:proofErr w:type="spellStart"/>
      <w:r>
        <w:t>schuldt</w:t>
      </w:r>
      <w:proofErr w:type="spellEnd"/>
      <w:r>
        <w:t xml:space="preserve"> noch </w:t>
      </w:r>
      <w:proofErr w:type="spellStart"/>
      <w:r>
        <w:t>verdamnuß</w:t>
      </w:r>
      <w:proofErr w:type="spellEnd"/>
      <w:r>
        <w:t xml:space="preserve"> / dann wo </w:t>
      </w:r>
      <w:proofErr w:type="spellStart"/>
      <w:r>
        <w:t>kain</w:t>
      </w:r>
      <w:proofErr w:type="spellEnd"/>
      <w:r>
        <w:t xml:space="preserve"> </w:t>
      </w:r>
      <w:proofErr w:type="spellStart"/>
      <w:r>
        <w:t>übetrettung</w:t>
      </w:r>
      <w:proofErr w:type="spellEnd"/>
      <w:r>
        <w:t xml:space="preserve"> des </w:t>
      </w:r>
      <w:proofErr w:type="spellStart"/>
      <w:r>
        <w:t>gesatz</w:t>
      </w:r>
      <w:proofErr w:type="spellEnd"/>
      <w:r>
        <w:t xml:space="preserve"> / ist auch da </w:t>
      </w:r>
      <w:proofErr w:type="spellStart"/>
      <w:r>
        <w:t>kain</w:t>
      </w:r>
      <w:proofErr w:type="spellEnd"/>
      <w:r>
        <w:t xml:space="preserve"> </w:t>
      </w:r>
      <w:proofErr w:type="spellStart"/>
      <w:r>
        <w:t>schuldt</w:t>
      </w:r>
      <w:proofErr w:type="spellEnd"/>
      <w:r>
        <w:t xml:space="preserve"> oder </w:t>
      </w:r>
      <w:proofErr w:type="spellStart"/>
      <w:r>
        <w:t>sünde</w:t>
      </w:r>
      <w:proofErr w:type="spellEnd"/>
      <w:r>
        <w:t xml:space="preserve">. also auch der </w:t>
      </w:r>
      <w:proofErr w:type="spellStart"/>
      <w:r>
        <w:t>glaubigen</w:t>
      </w:r>
      <w:proofErr w:type="spellEnd"/>
      <w:r>
        <w:t xml:space="preserve"> Christen Kinder / so </w:t>
      </w:r>
      <w:proofErr w:type="spellStart"/>
      <w:r>
        <w:t>auß</w:t>
      </w:r>
      <w:proofErr w:type="spellEnd"/>
      <w:r>
        <w:t xml:space="preserve"> </w:t>
      </w:r>
      <w:proofErr w:type="spellStart"/>
      <w:r>
        <w:t>onvermueglichkait</w:t>
      </w:r>
      <w:proofErr w:type="spellEnd"/>
      <w:r>
        <w:t xml:space="preserve"> der </w:t>
      </w:r>
      <w:proofErr w:type="spellStart"/>
      <w:r>
        <w:t>natur</w:t>
      </w:r>
      <w:proofErr w:type="spellEnd"/>
      <w:r>
        <w:t xml:space="preserve"> / vom </w:t>
      </w:r>
      <w:proofErr w:type="spellStart"/>
      <w:r>
        <w:t>Tauff</w:t>
      </w:r>
      <w:proofErr w:type="spellEnd"/>
      <w:r>
        <w:t xml:space="preserve"> verhindert werden / </w:t>
      </w:r>
      <w:proofErr w:type="spellStart"/>
      <w:r>
        <w:t>darumb</w:t>
      </w:r>
      <w:proofErr w:type="spellEnd"/>
      <w:r>
        <w:t xml:space="preserve"> der </w:t>
      </w:r>
      <w:proofErr w:type="spellStart"/>
      <w:r>
        <w:t>gnaden</w:t>
      </w:r>
      <w:proofErr w:type="spellEnd"/>
      <w:r>
        <w:t xml:space="preserve"> Christi Jesu </w:t>
      </w:r>
      <w:proofErr w:type="spellStart"/>
      <w:r>
        <w:t>nit</w:t>
      </w:r>
      <w:proofErr w:type="spellEnd"/>
      <w:r>
        <w:t xml:space="preserve"> </w:t>
      </w:r>
      <w:proofErr w:type="spellStart"/>
      <w:r>
        <w:t>bereubet</w:t>
      </w:r>
      <w:proofErr w:type="spellEnd"/>
      <w:r>
        <w:t xml:space="preserve"> / die andern aber alle sollen / durch und mit de </w:t>
      </w:r>
      <w:proofErr w:type="spellStart"/>
      <w:r>
        <w:t>Tauff</w:t>
      </w:r>
      <w:proofErr w:type="spellEnd"/>
      <w:r>
        <w:t xml:space="preserve"> / in den </w:t>
      </w:r>
      <w:proofErr w:type="spellStart"/>
      <w:r>
        <w:t>gnade</w:t>
      </w:r>
      <w:proofErr w:type="spellEnd"/>
      <w:r>
        <w:t xml:space="preserve"> (gleich wie im Alten Testament / durch die </w:t>
      </w:r>
      <w:proofErr w:type="spellStart"/>
      <w:r>
        <w:t>beschneidung</w:t>
      </w:r>
      <w:proofErr w:type="spellEnd"/>
      <w:r>
        <w:t xml:space="preserve"> / an deren statt der </w:t>
      </w:r>
      <w:proofErr w:type="spellStart"/>
      <w:r>
        <w:t>Tauff</w:t>
      </w:r>
      <w:proofErr w:type="spellEnd"/>
      <w:r>
        <w:t xml:space="preserve"> kommen) </w:t>
      </w:r>
      <w:proofErr w:type="spellStart"/>
      <w:r>
        <w:t>bund</w:t>
      </w:r>
      <w:proofErr w:type="spellEnd"/>
      <w:r>
        <w:t xml:space="preserve"> </w:t>
      </w:r>
      <w:proofErr w:type="spellStart"/>
      <w:r>
        <w:t>auff</w:t>
      </w:r>
      <w:proofErr w:type="spellEnd"/>
      <w:r>
        <w:t xml:space="preserve"> die </w:t>
      </w:r>
      <w:proofErr w:type="spellStart"/>
      <w:r>
        <w:t>troestliche</w:t>
      </w:r>
      <w:proofErr w:type="spellEnd"/>
      <w:r>
        <w:t xml:space="preserve"> </w:t>
      </w:r>
      <w:proofErr w:type="spellStart"/>
      <w:r>
        <w:t>zusagung</w:t>
      </w:r>
      <w:proofErr w:type="spellEnd"/>
      <w:r>
        <w:t xml:space="preserve"> Gottes / das er unser und unserer </w:t>
      </w:r>
      <w:proofErr w:type="spellStart"/>
      <w:r>
        <w:t>kinder</w:t>
      </w:r>
      <w:proofErr w:type="spellEnd"/>
      <w:r>
        <w:t xml:space="preserve"> </w:t>
      </w:r>
      <w:proofErr w:type="spellStart"/>
      <w:r>
        <w:t>trewer</w:t>
      </w:r>
      <w:proofErr w:type="spellEnd"/>
      <w:r>
        <w:t xml:space="preserve"> Vatter / </w:t>
      </w:r>
      <w:proofErr w:type="spellStart"/>
      <w:r>
        <w:t>unnd</w:t>
      </w:r>
      <w:proofErr w:type="spellEnd"/>
      <w:r>
        <w:t xml:space="preserve"> barmherziger Gott sein </w:t>
      </w:r>
      <w:proofErr w:type="spellStart"/>
      <w:r>
        <w:t>woell</w:t>
      </w:r>
      <w:proofErr w:type="spellEnd"/>
      <w:r>
        <w:t xml:space="preserve"> / </w:t>
      </w:r>
      <w:proofErr w:type="spellStart"/>
      <w:r>
        <w:t>auffgenommen</w:t>
      </w:r>
      <w:proofErr w:type="spellEnd"/>
      <w:r>
        <w:t xml:space="preserve"> / eingeschrieben / und in die </w:t>
      </w:r>
      <w:proofErr w:type="spellStart"/>
      <w:r>
        <w:t>zall</w:t>
      </w:r>
      <w:proofErr w:type="spellEnd"/>
      <w:r>
        <w:t xml:space="preserve"> seines </w:t>
      </w:r>
      <w:proofErr w:type="spellStart"/>
      <w:r>
        <w:t>Volcks</w:t>
      </w:r>
      <w:proofErr w:type="spellEnd"/>
      <w:r>
        <w:t xml:space="preserve"> und Kinder </w:t>
      </w:r>
      <w:proofErr w:type="spellStart"/>
      <w:r>
        <w:t>verzaichnet</w:t>
      </w:r>
      <w:proofErr w:type="spellEnd"/>
      <w:r>
        <w:t xml:space="preserve"> werden. </w:t>
      </w:r>
    </w:p>
    <w:p w14:paraId="3393519C" w14:textId="77777777" w:rsidR="001B58A6" w:rsidRDefault="001B58A6" w:rsidP="001B58A6">
      <w:pPr>
        <w:pStyle w:val="StandardWeb"/>
      </w:pPr>
      <w:proofErr w:type="spellStart"/>
      <w:r>
        <w:rPr>
          <w:rStyle w:val="Fett"/>
          <w:rFonts w:eastAsiaTheme="majorEastAsia"/>
        </w:rPr>
        <w:t>Unnd</w:t>
      </w:r>
      <w:proofErr w:type="spellEnd"/>
      <w:r>
        <w:rPr>
          <w:rStyle w:val="Fett"/>
          <w:rFonts w:eastAsiaTheme="majorEastAsia"/>
        </w:rPr>
        <w:t xml:space="preserve"> David sahe das seine </w:t>
      </w:r>
      <w:proofErr w:type="spellStart"/>
      <w:r>
        <w:rPr>
          <w:rStyle w:val="Fett"/>
          <w:rFonts w:eastAsiaTheme="majorEastAsia"/>
        </w:rPr>
        <w:t>knecht</w:t>
      </w:r>
      <w:proofErr w:type="spellEnd"/>
      <w:r>
        <w:rPr>
          <w:rStyle w:val="Fett"/>
          <w:rFonts w:eastAsiaTheme="majorEastAsia"/>
        </w:rPr>
        <w:t xml:space="preserve"> </w:t>
      </w:r>
      <w:proofErr w:type="spellStart"/>
      <w:r>
        <w:rPr>
          <w:rStyle w:val="Fett"/>
          <w:rFonts w:eastAsiaTheme="majorEastAsia"/>
        </w:rPr>
        <w:t>leiß</w:t>
      </w:r>
      <w:proofErr w:type="spellEnd"/>
      <w:r>
        <w:rPr>
          <w:rStyle w:val="Fett"/>
          <w:rFonts w:eastAsiaTheme="majorEastAsia"/>
        </w:rPr>
        <w:t xml:space="preserve"> </w:t>
      </w:r>
      <w:proofErr w:type="spellStart"/>
      <w:r>
        <w:rPr>
          <w:rStyle w:val="Fett"/>
          <w:rFonts w:eastAsiaTheme="majorEastAsia"/>
        </w:rPr>
        <w:t>raedtend</w:t>
      </w:r>
      <w:proofErr w:type="spellEnd"/>
      <w:r>
        <w:rPr>
          <w:rStyle w:val="Fett"/>
          <w:rFonts w:eastAsiaTheme="majorEastAsia"/>
        </w:rPr>
        <w:t xml:space="preserve"> / und </w:t>
      </w:r>
      <w:proofErr w:type="spellStart"/>
      <w:r>
        <w:rPr>
          <w:rStyle w:val="Fett"/>
          <w:rFonts w:eastAsiaTheme="majorEastAsia"/>
        </w:rPr>
        <w:t>marckt</w:t>
      </w:r>
      <w:proofErr w:type="spellEnd"/>
      <w:r>
        <w:rPr>
          <w:rStyle w:val="Fett"/>
          <w:rFonts w:eastAsiaTheme="majorEastAsia"/>
        </w:rPr>
        <w:t xml:space="preserve"> das das </w:t>
      </w:r>
      <w:proofErr w:type="spellStart"/>
      <w:r>
        <w:rPr>
          <w:rStyle w:val="Fett"/>
          <w:rFonts w:eastAsiaTheme="majorEastAsia"/>
        </w:rPr>
        <w:t>kind</w:t>
      </w:r>
      <w:proofErr w:type="spellEnd"/>
      <w:r>
        <w:rPr>
          <w:rStyle w:val="Fett"/>
          <w:rFonts w:eastAsiaTheme="majorEastAsia"/>
        </w:rPr>
        <w:t xml:space="preserve"> todt </w:t>
      </w:r>
      <w:proofErr w:type="spellStart"/>
      <w:r>
        <w:rPr>
          <w:rStyle w:val="Fett"/>
          <w:rFonts w:eastAsiaTheme="majorEastAsia"/>
        </w:rPr>
        <w:t>waere</w:t>
      </w:r>
      <w:proofErr w:type="spellEnd"/>
      <w:r>
        <w:rPr>
          <w:rStyle w:val="Fett"/>
          <w:rFonts w:eastAsiaTheme="majorEastAsia"/>
        </w:rPr>
        <w:t xml:space="preserve"> / und sprach zu seinen knechten / Ist das </w:t>
      </w:r>
      <w:proofErr w:type="spellStart"/>
      <w:r>
        <w:rPr>
          <w:rStyle w:val="Fett"/>
          <w:rFonts w:eastAsiaTheme="majorEastAsia"/>
        </w:rPr>
        <w:t>kindt</w:t>
      </w:r>
      <w:proofErr w:type="spellEnd"/>
      <w:r>
        <w:rPr>
          <w:rStyle w:val="Fett"/>
          <w:rFonts w:eastAsiaTheme="majorEastAsia"/>
        </w:rPr>
        <w:t xml:space="preserve"> todt? Sie sprachen Ja.</w:t>
      </w:r>
      <w:r>
        <w:t xml:space="preserve"> </w:t>
      </w:r>
    </w:p>
    <w:p w14:paraId="35AEA856" w14:textId="77777777" w:rsidR="001B58A6" w:rsidRDefault="001B58A6" w:rsidP="001B58A6">
      <w:pPr>
        <w:pStyle w:val="StandardWeb"/>
      </w:pPr>
      <w:r>
        <w:t xml:space="preserve">An dem todt des Kinds / erkennet David </w:t>
      </w:r>
      <w:proofErr w:type="spellStart"/>
      <w:r>
        <w:t>unnd</w:t>
      </w:r>
      <w:proofErr w:type="spellEnd"/>
      <w:r>
        <w:t xml:space="preserve"> </w:t>
      </w:r>
      <w:proofErr w:type="spellStart"/>
      <w:r>
        <w:t>zweiffelt</w:t>
      </w:r>
      <w:proofErr w:type="spellEnd"/>
      <w:r>
        <w:t xml:space="preserve"> </w:t>
      </w:r>
      <w:proofErr w:type="spellStart"/>
      <w:r>
        <w:t>nit</w:t>
      </w:r>
      <w:proofErr w:type="spellEnd"/>
      <w:r>
        <w:t xml:space="preserve"> / die andern straffen / so </w:t>
      </w:r>
      <w:proofErr w:type="spellStart"/>
      <w:r>
        <w:t>jm</w:t>
      </w:r>
      <w:proofErr w:type="spellEnd"/>
      <w:r>
        <w:t xml:space="preserve"> durch Nathan </w:t>
      </w:r>
      <w:proofErr w:type="spellStart"/>
      <w:r>
        <w:t>verkundet</w:t>
      </w:r>
      <w:proofErr w:type="spellEnd"/>
      <w:r>
        <w:t xml:space="preserve"> / werden auch folgen / wie es </w:t>
      </w:r>
      <w:proofErr w:type="spellStart"/>
      <w:r>
        <w:t>jm</w:t>
      </w:r>
      <w:proofErr w:type="spellEnd"/>
      <w:r>
        <w:t xml:space="preserve"> verkündet ist / </w:t>
      </w:r>
      <w:proofErr w:type="spellStart"/>
      <w:r>
        <w:t>darumb</w:t>
      </w:r>
      <w:proofErr w:type="spellEnd"/>
      <w:r>
        <w:t xml:space="preserve"> er sich ergibt diese gegenwertige / und zukommenden straffen vom Herrn </w:t>
      </w:r>
      <w:proofErr w:type="spellStart"/>
      <w:r>
        <w:t>bestimpt</w:t>
      </w:r>
      <w:proofErr w:type="spellEnd"/>
      <w:r>
        <w:t xml:space="preserve"> / mit willen zu tragen / und weil er erkennet / das also des Herrn </w:t>
      </w:r>
      <w:proofErr w:type="spellStart"/>
      <w:r>
        <w:t>wolgefallen</w:t>
      </w:r>
      <w:proofErr w:type="spellEnd"/>
      <w:r>
        <w:t xml:space="preserve"> ist / wegert er sich deren </w:t>
      </w:r>
      <w:proofErr w:type="spellStart"/>
      <w:r>
        <w:t>nit</w:t>
      </w:r>
      <w:proofErr w:type="spellEnd"/>
      <w:r>
        <w:t xml:space="preserve"> / </w:t>
      </w:r>
      <w:proofErr w:type="spellStart"/>
      <w:r>
        <w:t>unnd</w:t>
      </w:r>
      <w:proofErr w:type="spellEnd"/>
      <w:r>
        <w:t xml:space="preserve"> ist </w:t>
      </w:r>
      <w:proofErr w:type="spellStart"/>
      <w:r>
        <w:t>wol</w:t>
      </w:r>
      <w:proofErr w:type="spellEnd"/>
      <w:r>
        <w:t xml:space="preserve"> zufrieden über denen. Seinen knechten aber sagt er </w:t>
      </w:r>
      <w:proofErr w:type="spellStart"/>
      <w:r>
        <w:t>allain</w:t>
      </w:r>
      <w:proofErr w:type="spellEnd"/>
      <w:r>
        <w:t xml:space="preserve"> von dem </w:t>
      </w:r>
      <w:proofErr w:type="spellStart"/>
      <w:r>
        <w:t>verstorbnen</w:t>
      </w:r>
      <w:proofErr w:type="spellEnd"/>
      <w:r>
        <w:t xml:space="preserve"> </w:t>
      </w:r>
      <w:proofErr w:type="spellStart"/>
      <w:r>
        <w:t>kindt</w:t>
      </w:r>
      <w:proofErr w:type="spellEnd"/>
      <w:r>
        <w:t xml:space="preserve"> / und </w:t>
      </w:r>
      <w:proofErr w:type="spellStart"/>
      <w:r>
        <w:t>gedencket</w:t>
      </w:r>
      <w:proofErr w:type="spellEnd"/>
      <w:r>
        <w:t xml:space="preserve"> der andern nichts. </w:t>
      </w:r>
      <w:proofErr w:type="spellStart"/>
      <w:r>
        <w:t>Leret</w:t>
      </w:r>
      <w:proofErr w:type="spellEnd"/>
      <w:r>
        <w:t xml:space="preserve"> aber das </w:t>
      </w:r>
      <w:proofErr w:type="spellStart"/>
      <w:r>
        <w:t>trawren</w:t>
      </w:r>
      <w:proofErr w:type="spellEnd"/>
      <w:r>
        <w:t xml:space="preserve"> </w:t>
      </w:r>
      <w:proofErr w:type="spellStart"/>
      <w:r>
        <w:t>fur</w:t>
      </w:r>
      <w:proofErr w:type="spellEnd"/>
      <w:r>
        <w:t xml:space="preserve"> die todten </w:t>
      </w:r>
      <w:proofErr w:type="spellStart"/>
      <w:r>
        <w:t>unnuetz</w:t>
      </w:r>
      <w:proofErr w:type="spellEnd"/>
      <w:r>
        <w:t xml:space="preserve"> sei und vergeblich / der lebendigen </w:t>
      </w:r>
      <w:proofErr w:type="spellStart"/>
      <w:r>
        <w:t>furbit</w:t>
      </w:r>
      <w:proofErr w:type="spellEnd"/>
      <w:r>
        <w:t xml:space="preserve"> aber / </w:t>
      </w:r>
      <w:proofErr w:type="spellStart"/>
      <w:r>
        <w:t>fur</w:t>
      </w:r>
      <w:proofErr w:type="spellEnd"/>
      <w:r>
        <w:t xml:space="preserve"> die lebendigen sei </w:t>
      </w:r>
      <w:proofErr w:type="spellStart"/>
      <w:r>
        <w:t>nit</w:t>
      </w:r>
      <w:proofErr w:type="spellEnd"/>
      <w:r>
        <w:t xml:space="preserve"> gar </w:t>
      </w:r>
      <w:proofErr w:type="spellStart"/>
      <w:r>
        <w:t>umb</w:t>
      </w:r>
      <w:proofErr w:type="spellEnd"/>
      <w:r>
        <w:t xml:space="preserve"> sonst / sonder fruchtbar und </w:t>
      </w:r>
      <w:proofErr w:type="spellStart"/>
      <w:r>
        <w:t>hailsam</w:t>
      </w:r>
      <w:proofErr w:type="spellEnd"/>
      <w:r>
        <w:t xml:space="preserve">. </w:t>
      </w:r>
    </w:p>
    <w:p w14:paraId="087CBCD8" w14:textId="77777777" w:rsidR="001B58A6" w:rsidRDefault="001B58A6" w:rsidP="001B58A6">
      <w:pPr>
        <w:pStyle w:val="StandardWeb"/>
      </w:pPr>
      <w:r>
        <w:rPr>
          <w:rStyle w:val="Fett"/>
          <w:rFonts w:eastAsiaTheme="majorEastAsia"/>
        </w:rPr>
        <w:t xml:space="preserve">Da stund David </w:t>
      </w:r>
      <w:proofErr w:type="spellStart"/>
      <w:r>
        <w:rPr>
          <w:rStyle w:val="Fett"/>
          <w:rFonts w:eastAsiaTheme="majorEastAsia"/>
        </w:rPr>
        <w:t>auff</w:t>
      </w:r>
      <w:proofErr w:type="spellEnd"/>
      <w:r>
        <w:rPr>
          <w:rStyle w:val="Fett"/>
          <w:rFonts w:eastAsiaTheme="majorEastAsia"/>
        </w:rPr>
        <w:t xml:space="preserve"> von der erden / und wusch sich und salbet sich / und </w:t>
      </w:r>
      <w:proofErr w:type="spellStart"/>
      <w:r>
        <w:rPr>
          <w:rStyle w:val="Fett"/>
          <w:rFonts w:eastAsiaTheme="majorEastAsia"/>
        </w:rPr>
        <w:t>thet</w:t>
      </w:r>
      <w:proofErr w:type="spellEnd"/>
      <w:r>
        <w:rPr>
          <w:rStyle w:val="Fett"/>
          <w:rFonts w:eastAsiaTheme="majorEastAsia"/>
        </w:rPr>
        <w:t xml:space="preserve"> andere </w:t>
      </w:r>
      <w:proofErr w:type="spellStart"/>
      <w:r>
        <w:rPr>
          <w:rStyle w:val="Fett"/>
          <w:rFonts w:eastAsiaTheme="majorEastAsia"/>
        </w:rPr>
        <w:t>klaider</w:t>
      </w:r>
      <w:proofErr w:type="spellEnd"/>
      <w:r>
        <w:rPr>
          <w:rStyle w:val="Fett"/>
          <w:rFonts w:eastAsiaTheme="majorEastAsia"/>
        </w:rPr>
        <w:t xml:space="preserve"> an / und </w:t>
      </w:r>
      <w:proofErr w:type="spellStart"/>
      <w:r>
        <w:rPr>
          <w:rStyle w:val="Fett"/>
          <w:rFonts w:eastAsiaTheme="majorEastAsia"/>
        </w:rPr>
        <w:t>gieng</w:t>
      </w:r>
      <w:proofErr w:type="spellEnd"/>
      <w:r>
        <w:rPr>
          <w:rStyle w:val="Fett"/>
          <w:rFonts w:eastAsiaTheme="majorEastAsia"/>
        </w:rPr>
        <w:t xml:space="preserve"> </w:t>
      </w:r>
      <w:proofErr w:type="spellStart"/>
      <w:r>
        <w:rPr>
          <w:rStyle w:val="Fett"/>
          <w:rFonts w:eastAsiaTheme="majorEastAsia"/>
        </w:rPr>
        <w:t>inn</w:t>
      </w:r>
      <w:proofErr w:type="spellEnd"/>
      <w:r>
        <w:rPr>
          <w:rStyle w:val="Fett"/>
          <w:rFonts w:eastAsiaTheme="majorEastAsia"/>
        </w:rPr>
        <w:t xml:space="preserve"> das </w:t>
      </w:r>
      <w:proofErr w:type="spellStart"/>
      <w:r>
        <w:rPr>
          <w:rStyle w:val="Fett"/>
          <w:rFonts w:eastAsiaTheme="majorEastAsia"/>
        </w:rPr>
        <w:t>hauß</w:t>
      </w:r>
      <w:proofErr w:type="spellEnd"/>
      <w:r>
        <w:rPr>
          <w:rStyle w:val="Fett"/>
          <w:rFonts w:eastAsiaTheme="majorEastAsia"/>
        </w:rPr>
        <w:t xml:space="preserve"> des Herren und </w:t>
      </w:r>
      <w:proofErr w:type="spellStart"/>
      <w:r>
        <w:rPr>
          <w:rStyle w:val="Fett"/>
          <w:rFonts w:eastAsiaTheme="majorEastAsia"/>
        </w:rPr>
        <w:t>baetet</w:t>
      </w:r>
      <w:proofErr w:type="spellEnd"/>
      <w:r>
        <w:rPr>
          <w:rStyle w:val="Fett"/>
          <w:rFonts w:eastAsiaTheme="majorEastAsia"/>
        </w:rPr>
        <w:t xml:space="preserve"> an / Und da er wider </w:t>
      </w:r>
      <w:proofErr w:type="spellStart"/>
      <w:r>
        <w:rPr>
          <w:rStyle w:val="Fett"/>
          <w:rFonts w:eastAsiaTheme="majorEastAsia"/>
        </w:rPr>
        <w:t>haim</w:t>
      </w:r>
      <w:proofErr w:type="spellEnd"/>
      <w:r>
        <w:rPr>
          <w:rStyle w:val="Fett"/>
          <w:rFonts w:eastAsiaTheme="majorEastAsia"/>
        </w:rPr>
        <w:t xml:space="preserve"> kam / hieß er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brodt</w:t>
      </w:r>
      <w:proofErr w:type="spellEnd"/>
      <w:r>
        <w:rPr>
          <w:rStyle w:val="Fett"/>
          <w:rFonts w:eastAsiaTheme="majorEastAsia"/>
        </w:rPr>
        <w:t xml:space="preserve"> </w:t>
      </w:r>
      <w:proofErr w:type="spellStart"/>
      <w:r>
        <w:rPr>
          <w:rStyle w:val="Fett"/>
          <w:rFonts w:eastAsiaTheme="majorEastAsia"/>
        </w:rPr>
        <w:t>aufftragen</w:t>
      </w:r>
      <w:proofErr w:type="spellEnd"/>
      <w:r>
        <w:rPr>
          <w:rStyle w:val="Fett"/>
          <w:rFonts w:eastAsiaTheme="majorEastAsia"/>
        </w:rPr>
        <w:t xml:space="preserve"> und aß.</w:t>
      </w:r>
      <w:r>
        <w:t xml:space="preserve"> </w:t>
      </w:r>
    </w:p>
    <w:p w14:paraId="34655687" w14:textId="77777777" w:rsidR="001B58A6" w:rsidRDefault="001B58A6" w:rsidP="001B58A6">
      <w:pPr>
        <w:pStyle w:val="StandardWeb"/>
      </w:pPr>
      <w:r>
        <w:rPr>
          <w:rStyle w:val="Hervorhebung"/>
        </w:rPr>
        <w:t>David waschet sich und ißt</w:t>
      </w:r>
      <w:r>
        <w:t xml:space="preserve"> Da David in das </w:t>
      </w:r>
      <w:proofErr w:type="spellStart"/>
      <w:r>
        <w:t>Hauß</w:t>
      </w:r>
      <w:proofErr w:type="spellEnd"/>
      <w:r>
        <w:t xml:space="preserve"> des Herren gehen </w:t>
      </w:r>
      <w:proofErr w:type="spellStart"/>
      <w:r>
        <w:t>wolt</w:t>
      </w:r>
      <w:proofErr w:type="spellEnd"/>
      <w:r>
        <w:t xml:space="preserve"> / </w:t>
      </w:r>
      <w:proofErr w:type="spellStart"/>
      <w:r>
        <w:t>fur</w:t>
      </w:r>
      <w:proofErr w:type="spellEnd"/>
      <w:r>
        <w:t xml:space="preserve"> sich zu betten / und </w:t>
      </w:r>
      <w:proofErr w:type="spellStart"/>
      <w:r>
        <w:t>fur</w:t>
      </w:r>
      <w:proofErr w:type="spellEnd"/>
      <w:r>
        <w:t xml:space="preserve"> die </w:t>
      </w:r>
      <w:proofErr w:type="spellStart"/>
      <w:r>
        <w:t>vergebung</w:t>
      </w:r>
      <w:proofErr w:type="spellEnd"/>
      <w:r>
        <w:t xml:space="preserve"> seiner </w:t>
      </w:r>
      <w:proofErr w:type="spellStart"/>
      <w:r>
        <w:t>schwaeren</w:t>
      </w:r>
      <w:proofErr w:type="spellEnd"/>
      <w:r>
        <w:t xml:space="preserve"> </w:t>
      </w:r>
      <w:proofErr w:type="spellStart"/>
      <w:r>
        <w:t>sünde</w:t>
      </w:r>
      <w:proofErr w:type="spellEnd"/>
      <w:r>
        <w:t xml:space="preserve"> </w:t>
      </w:r>
      <w:proofErr w:type="spellStart"/>
      <w:r>
        <w:t>zudancken</w:t>
      </w:r>
      <w:proofErr w:type="spellEnd"/>
      <w:r>
        <w:t xml:space="preserve"> / auch </w:t>
      </w:r>
      <w:proofErr w:type="spellStart"/>
      <w:r>
        <w:t>gedult</w:t>
      </w:r>
      <w:proofErr w:type="spellEnd"/>
      <w:r>
        <w:t xml:space="preserve"> neben der </w:t>
      </w:r>
      <w:proofErr w:type="spellStart"/>
      <w:r>
        <w:t>versuchung</w:t>
      </w:r>
      <w:proofErr w:type="spellEnd"/>
      <w:r>
        <w:t xml:space="preserve"> / </w:t>
      </w:r>
      <w:proofErr w:type="spellStart"/>
      <w:r>
        <w:t>ain</w:t>
      </w:r>
      <w:proofErr w:type="spellEnd"/>
      <w:r>
        <w:t xml:space="preserve"> </w:t>
      </w:r>
      <w:proofErr w:type="spellStart"/>
      <w:r>
        <w:t>außkommen</w:t>
      </w:r>
      <w:proofErr w:type="spellEnd"/>
      <w:r>
        <w:t xml:space="preserve"> / damit erst ertragen </w:t>
      </w:r>
      <w:proofErr w:type="spellStart"/>
      <w:r>
        <w:t>moeg</w:t>
      </w:r>
      <w:proofErr w:type="spellEnd"/>
      <w:r>
        <w:t xml:space="preserve"> / </w:t>
      </w:r>
      <w:proofErr w:type="spellStart"/>
      <w:r>
        <w:t>zubegeren</w:t>
      </w:r>
      <w:proofErr w:type="spellEnd"/>
      <w:r>
        <w:t xml:space="preserve"> / Waschet und </w:t>
      </w:r>
      <w:proofErr w:type="spellStart"/>
      <w:r>
        <w:t>rainiget</w:t>
      </w:r>
      <w:proofErr w:type="spellEnd"/>
      <w:r>
        <w:t xml:space="preserve"> sich nach dem </w:t>
      </w:r>
      <w:proofErr w:type="spellStart"/>
      <w:r>
        <w:t>GEsatz</w:t>
      </w:r>
      <w:proofErr w:type="spellEnd"/>
      <w:r>
        <w:t xml:space="preserve"> / </w:t>
      </w:r>
      <w:proofErr w:type="spellStart"/>
      <w:r>
        <w:t>Sihet</w:t>
      </w:r>
      <w:proofErr w:type="spellEnd"/>
      <w:r>
        <w:t xml:space="preserve"> </w:t>
      </w:r>
      <w:proofErr w:type="spellStart"/>
      <w:r>
        <w:t>nit</w:t>
      </w:r>
      <w:proofErr w:type="spellEnd"/>
      <w:r>
        <w:t xml:space="preserve"> </w:t>
      </w:r>
      <w:proofErr w:type="spellStart"/>
      <w:r>
        <w:t>sawer</w:t>
      </w:r>
      <w:proofErr w:type="spellEnd"/>
      <w:r>
        <w:t xml:space="preserve"> / nach </w:t>
      </w:r>
      <w:proofErr w:type="spellStart"/>
      <w:r>
        <w:t>Phariseyscher</w:t>
      </w:r>
      <w:proofErr w:type="spellEnd"/>
      <w:r>
        <w:t xml:space="preserve"> </w:t>
      </w:r>
      <w:proofErr w:type="spellStart"/>
      <w:r>
        <w:t>art</w:t>
      </w:r>
      <w:proofErr w:type="spellEnd"/>
      <w:r>
        <w:t xml:space="preserve"> / sonder salbet sich mit </w:t>
      </w:r>
      <w:proofErr w:type="spellStart"/>
      <w:r>
        <w:t>oel</w:t>
      </w:r>
      <w:proofErr w:type="spellEnd"/>
      <w:r>
        <w:t xml:space="preserve"> / und gehet </w:t>
      </w:r>
      <w:proofErr w:type="spellStart"/>
      <w:r>
        <w:t>froelich</w:t>
      </w:r>
      <w:proofErr w:type="spellEnd"/>
      <w:r>
        <w:t xml:space="preserve"> daher / </w:t>
      </w:r>
      <w:proofErr w:type="spellStart"/>
      <w:r>
        <w:t>Verwechßlet</w:t>
      </w:r>
      <w:proofErr w:type="spellEnd"/>
      <w:r>
        <w:t xml:space="preserve"> seine </w:t>
      </w:r>
      <w:proofErr w:type="spellStart"/>
      <w:r>
        <w:t>klaider</w:t>
      </w:r>
      <w:proofErr w:type="spellEnd"/>
      <w:r>
        <w:t xml:space="preserve"> / leget die </w:t>
      </w:r>
      <w:proofErr w:type="spellStart"/>
      <w:r>
        <w:t>trawrigen</w:t>
      </w:r>
      <w:proofErr w:type="spellEnd"/>
      <w:r>
        <w:t xml:space="preserve"> ab / </w:t>
      </w:r>
      <w:proofErr w:type="spellStart"/>
      <w:r>
        <w:t>zeühet</w:t>
      </w:r>
      <w:proofErr w:type="spellEnd"/>
      <w:r>
        <w:t xml:space="preserve"> </w:t>
      </w:r>
      <w:proofErr w:type="spellStart"/>
      <w:r>
        <w:t>froeliche</w:t>
      </w:r>
      <w:proofErr w:type="spellEnd"/>
      <w:r>
        <w:t xml:space="preserve"> oder </w:t>
      </w:r>
      <w:proofErr w:type="spellStart"/>
      <w:r>
        <w:t>feirtaegliche</w:t>
      </w:r>
      <w:proofErr w:type="spellEnd"/>
      <w:r>
        <w:t xml:space="preserve"> an / </w:t>
      </w:r>
      <w:proofErr w:type="spellStart"/>
      <w:r>
        <w:t>unnd</w:t>
      </w:r>
      <w:proofErr w:type="spellEnd"/>
      <w:r>
        <w:t xml:space="preserve"> gehet mit </w:t>
      </w:r>
      <w:proofErr w:type="spellStart"/>
      <w:r>
        <w:t>vertrawen</w:t>
      </w:r>
      <w:proofErr w:type="spellEnd"/>
      <w:r>
        <w:t xml:space="preserve"> und </w:t>
      </w:r>
      <w:proofErr w:type="spellStart"/>
      <w:r>
        <w:t>gueter</w:t>
      </w:r>
      <w:proofErr w:type="spellEnd"/>
      <w:r>
        <w:t xml:space="preserve"> </w:t>
      </w:r>
      <w:proofErr w:type="spellStart"/>
      <w:r>
        <w:t>zuversicht</w:t>
      </w:r>
      <w:proofErr w:type="spellEnd"/>
      <w:r>
        <w:t xml:space="preserve"> / er werde von dem </w:t>
      </w:r>
      <w:proofErr w:type="spellStart"/>
      <w:r>
        <w:t>guetigen</w:t>
      </w:r>
      <w:proofErr w:type="spellEnd"/>
      <w:r>
        <w:t xml:space="preserve"> Gott </w:t>
      </w:r>
      <w:proofErr w:type="spellStart"/>
      <w:r>
        <w:t>erhoert</w:t>
      </w:r>
      <w:proofErr w:type="spellEnd"/>
      <w:r>
        <w:t xml:space="preserve">. Und als er </w:t>
      </w:r>
      <w:proofErr w:type="spellStart"/>
      <w:r>
        <w:t>angebetten</w:t>
      </w:r>
      <w:proofErr w:type="spellEnd"/>
      <w:r>
        <w:t xml:space="preserve"> / </w:t>
      </w:r>
      <w:proofErr w:type="spellStart"/>
      <w:r>
        <w:t>keret</w:t>
      </w:r>
      <w:proofErr w:type="spellEnd"/>
      <w:r>
        <w:t xml:space="preserve"> er wider mit </w:t>
      </w:r>
      <w:proofErr w:type="spellStart"/>
      <w:r>
        <w:t>freuden</w:t>
      </w:r>
      <w:proofErr w:type="spellEnd"/>
      <w:r>
        <w:t xml:space="preserve"> zu </w:t>
      </w:r>
      <w:proofErr w:type="spellStart"/>
      <w:r>
        <w:t>hauß</w:t>
      </w:r>
      <w:proofErr w:type="spellEnd"/>
      <w:r>
        <w:t xml:space="preserve"> / </w:t>
      </w:r>
      <w:proofErr w:type="spellStart"/>
      <w:r>
        <w:t>laeßt</w:t>
      </w:r>
      <w:proofErr w:type="spellEnd"/>
      <w:r>
        <w:t xml:space="preserve"> </w:t>
      </w:r>
      <w:proofErr w:type="spellStart"/>
      <w:r>
        <w:t>jm</w:t>
      </w:r>
      <w:proofErr w:type="spellEnd"/>
      <w:r>
        <w:t xml:space="preserve"> </w:t>
      </w:r>
      <w:proofErr w:type="spellStart"/>
      <w:r>
        <w:t>auff</w:t>
      </w:r>
      <w:proofErr w:type="spellEnd"/>
      <w:r>
        <w:t xml:space="preserve"> tragen / und isset / </w:t>
      </w:r>
      <w:proofErr w:type="spellStart"/>
      <w:r>
        <w:t>vergisset</w:t>
      </w:r>
      <w:proofErr w:type="spellEnd"/>
      <w:r>
        <w:t xml:space="preserve"> dannoch daneben Gottes </w:t>
      </w:r>
      <w:proofErr w:type="spellStart"/>
      <w:r>
        <w:t>nit</w:t>
      </w:r>
      <w:proofErr w:type="spellEnd"/>
      <w:r>
        <w:t xml:space="preserve"> / sonder </w:t>
      </w:r>
      <w:proofErr w:type="spellStart"/>
      <w:r>
        <w:t>befilhet</w:t>
      </w:r>
      <w:proofErr w:type="spellEnd"/>
      <w:r>
        <w:t xml:space="preserve"> sich seiner </w:t>
      </w:r>
      <w:proofErr w:type="spellStart"/>
      <w:r>
        <w:t>gnaden</w:t>
      </w:r>
      <w:proofErr w:type="spellEnd"/>
      <w:r>
        <w:t xml:space="preserve"> und willen / </w:t>
      </w:r>
      <w:proofErr w:type="spellStart"/>
      <w:r>
        <w:t>waiß</w:t>
      </w:r>
      <w:proofErr w:type="spellEnd"/>
      <w:r>
        <w:t xml:space="preserve"> das es besser ist / </w:t>
      </w:r>
      <w:proofErr w:type="spellStart"/>
      <w:r>
        <w:t>aim</w:t>
      </w:r>
      <w:proofErr w:type="spellEnd"/>
      <w:r>
        <w:t xml:space="preserve"> </w:t>
      </w:r>
      <w:proofErr w:type="spellStart"/>
      <w:r>
        <w:t>glaubigen</w:t>
      </w:r>
      <w:proofErr w:type="spellEnd"/>
      <w:r>
        <w:t xml:space="preserve"> </w:t>
      </w:r>
      <w:proofErr w:type="spellStart"/>
      <w:r>
        <w:t>mesnchen</w:t>
      </w:r>
      <w:proofErr w:type="spellEnd"/>
      <w:r>
        <w:t xml:space="preserve"> / in die </w:t>
      </w:r>
      <w:proofErr w:type="spellStart"/>
      <w:r>
        <w:t>haend</w:t>
      </w:r>
      <w:proofErr w:type="spellEnd"/>
      <w:r>
        <w:t xml:space="preserve"> des Herrn / dann in die </w:t>
      </w:r>
      <w:proofErr w:type="spellStart"/>
      <w:r>
        <w:t>haend</w:t>
      </w:r>
      <w:proofErr w:type="spellEnd"/>
      <w:r>
        <w:t xml:space="preserve"> des </w:t>
      </w:r>
      <w:proofErr w:type="spellStart"/>
      <w:r>
        <w:t>menschen</w:t>
      </w:r>
      <w:proofErr w:type="spellEnd"/>
      <w:r>
        <w:t xml:space="preserve"> fallen. </w:t>
      </w:r>
    </w:p>
    <w:p w14:paraId="2EB54B64" w14:textId="77777777" w:rsidR="001B58A6" w:rsidRDefault="001B58A6" w:rsidP="001B58A6">
      <w:pPr>
        <w:pStyle w:val="StandardWeb"/>
      </w:pPr>
      <w:r>
        <w:rPr>
          <w:rStyle w:val="Fett"/>
          <w:rFonts w:eastAsiaTheme="majorEastAsia"/>
        </w:rPr>
        <w:t xml:space="preserve">Da sprachen seine </w:t>
      </w:r>
      <w:proofErr w:type="spellStart"/>
      <w:r>
        <w:rPr>
          <w:rStyle w:val="Fett"/>
          <w:rFonts w:eastAsiaTheme="majorEastAsia"/>
        </w:rPr>
        <w:t>knecht</w:t>
      </w:r>
      <w:proofErr w:type="spellEnd"/>
      <w:r>
        <w:rPr>
          <w:rStyle w:val="Fett"/>
          <w:rFonts w:eastAsiaTheme="majorEastAsia"/>
        </w:rPr>
        <w:t xml:space="preserve"> zu </w:t>
      </w:r>
      <w:proofErr w:type="spellStart"/>
      <w:r>
        <w:rPr>
          <w:rStyle w:val="Fett"/>
          <w:rFonts w:eastAsiaTheme="majorEastAsia"/>
        </w:rPr>
        <w:t>jm</w:t>
      </w:r>
      <w:proofErr w:type="spellEnd"/>
      <w:r>
        <w:rPr>
          <w:rStyle w:val="Fett"/>
          <w:rFonts w:eastAsiaTheme="majorEastAsia"/>
        </w:rPr>
        <w:t xml:space="preserve"> / Was ist das für </w:t>
      </w:r>
      <w:proofErr w:type="spellStart"/>
      <w:r>
        <w:rPr>
          <w:rStyle w:val="Fett"/>
          <w:rFonts w:eastAsiaTheme="majorEastAsia"/>
        </w:rPr>
        <w:t>ain</w:t>
      </w:r>
      <w:proofErr w:type="spellEnd"/>
      <w:r>
        <w:rPr>
          <w:rStyle w:val="Fett"/>
          <w:rFonts w:eastAsiaTheme="majorEastAsia"/>
        </w:rPr>
        <w:t xml:space="preserve"> ding / das du thust? da das </w:t>
      </w:r>
      <w:proofErr w:type="spellStart"/>
      <w:r>
        <w:rPr>
          <w:rStyle w:val="Fett"/>
          <w:rFonts w:eastAsiaTheme="majorEastAsia"/>
        </w:rPr>
        <w:t>kind</w:t>
      </w:r>
      <w:proofErr w:type="spellEnd"/>
      <w:r>
        <w:rPr>
          <w:rStyle w:val="Fett"/>
          <w:rFonts w:eastAsiaTheme="majorEastAsia"/>
        </w:rPr>
        <w:t xml:space="preserve"> </w:t>
      </w:r>
      <w:proofErr w:type="spellStart"/>
      <w:r>
        <w:rPr>
          <w:rStyle w:val="Fett"/>
          <w:rFonts w:eastAsiaTheme="majorEastAsia"/>
        </w:rPr>
        <w:t>läbte</w:t>
      </w:r>
      <w:proofErr w:type="spellEnd"/>
      <w:r>
        <w:rPr>
          <w:rStyle w:val="Fett"/>
          <w:rFonts w:eastAsiaTheme="majorEastAsia"/>
        </w:rPr>
        <w:t xml:space="preserve"> / </w:t>
      </w:r>
      <w:proofErr w:type="spellStart"/>
      <w:r>
        <w:rPr>
          <w:rStyle w:val="Fett"/>
          <w:rFonts w:eastAsiaTheme="majorEastAsia"/>
        </w:rPr>
        <w:t>fastestu</w:t>
      </w:r>
      <w:proofErr w:type="spellEnd"/>
      <w:r>
        <w:rPr>
          <w:rStyle w:val="Fett"/>
          <w:rFonts w:eastAsiaTheme="majorEastAsia"/>
        </w:rPr>
        <w:t xml:space="preserve"> und </w:t>
      </w:r>
      <w:proofErr w:type="spellStart"/>
      <w:r>
        <w:rPr>
          <w:rStyle w:val="Fett"/>
          <w:rFonts w:eastAsiaTheme="majorEastAsia"/>
        </w:rPr>
        <w:t>wainetest</w:t>
      </w:r>
      <w:proofErr w:type="spellEnd"/>
      <w:r>
        <w:rPr>
          <w:rStyle w:val="Fett"/>
          <w:rFonts w:eastAsiaTheme="majorEastAsia"/>
        </w:rPr>
        <w:t xml:space="preserve"> / nun aber so es gestorben ist / </w:t>
      </w:r>
      <w:proofErr w:type="spellStart"/>
      <w:r>
        <w:rPr>
          <w:rStyle w:val="Fett"/>
          <w:rFonts w:eastAsiaTheme="majorEastAsia"/>
        </w:rPr>
        <w:t>stehestu</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und issest? Er sprach / </w:t>
      </w:r>
      <w:proofErr w:type="spellStart"/>
      <w:r>
        <w:rPr>
          <w:rStyle w:val="Fett"/>
          <w:rFonts w:eastAsiaTheme="majorEastAsia"/>
        </w:rPr>
        <w:t>umb</w:t>
      </w:r>
      <w:proofErr w:type="spellEnd"/>
      <w:r>
        <w:rPr>
          <w:rStyle w:val="Fett"/>
          <w:rFonts w:eastAsiaTheme="majorEastAsia"/>
        </w:rPr>
        <w:t xml:space="preserve"> das </w:t>
      </w:r>
      <w:proofErr w:type="spellStart"/>
      <w:r>
        <w:rPr>
          <w:rStyle w:val="Fett"/>
          <w:rFonts w:eastAsiaTheme="majorEastAsia"/>
        </w:rPr>
        <w:t>kindt</w:t>
      </w:r>
      <w:proofErr w:type="spellEnd"/>
      <w:r>
        <w:rPr>
          <w:rStyle w:val="Fett"/>
          <w:rFonts w:eastAsiaTheme="majorEastAsia"/>
        </w:rPr>
        <w:t xml:space="preserve"> fastet ich und </w:t>
      </w:r>
      <w:proofErr w:type="spellStart"/>
      <w:r>
        <w:rPr>
          <w:rStyle w:val="Fett"/>
          <w:rFonts w:eastAsiaTheme="majorEastAsia"/>
        </w:rPr>
        <w:t>wainet</w:t>
      </w:r>
      <w:proofErr w:type="spellEnd"/>
      <w:r>
        <w:rPr>
          <w:rStyle w:val="Fett"/>
          <w:rFonts w:eastAsiaTheme="majorEastAsia"/>
        </w:rPr>
        <w:t xml:space="preserve"> da es lebte / dann ich gedacht / wer </w:t>
      </w:r>
      <w:proofErr w:type="spellStart"/>
      <w:r>
        <w:rPr>
          <w:rStyle w:val="Fett"/>
          <w:rFonts w:eastAsiaTheme="majorEastAsia"/>
        </w:rPr>
        <w:t>waiß</w:t>
      </w:r>
      <w:proofErr w:type="spellEnd"/>
      <w:r>
        <w:rPr>
          <w:rStyle w:val="Fett"/>
          <w:rFonts w:eastAsiaTheme="majorEastAsia"/>
        </w:rPr>
        <w:t xml:space="preserve"> ob mir der Herr </w:t>
      </w:r>
      <w:proofErr w:type="spellStart"/>
      <w:r>
        <w:rPr>
          <w:rStyle w:val="Fett"/>
          <w:rFonts w:eastAsiaTheme="majorEastAsia"/>
        </w:rPr>
        <w:t>gnedig</w:t>
      </w:r>
      <w:proofErr w:type="spellEnd"/>
      <w:r>
        <w:rPr>
          <w:rStyle w:val="Fett"/>
          <w:rFonts w:eastAsiaTheme="majorEastAsia"/>
        </w:rPr>
        <w:t xml:space="preserve"> würd / das das </w:t>
      </w:r>
      <w:proofErr w:type="spellStart"/>
      <w:r>
        <w:rPr>
          <w:rStyle w:val="Fett"/>
          <w:rFonts w:eastAsiaTheme="majorEastAsia"/>
        </w:rPr>
        <w:t>kindt</w:t>
      </w:r>
      <w:proofErr w:type="spellEnd"/>
      <w:r>
        <w:rPr>
          <w:rStyle w:val="Fett"/>
          <w:rFonts w:eastAsiaTheme="majorEastAsia"/>
        </w:rPr>
        <w:t xml:space="preserve"> lebendig bliebe. Nun aber so es </w:t>
      </w:r>
      <w:proofErr w:type="spellStart"/>
      <w:r>
        <w:rPr>
          <w:rStyle w:val="Fett"/>
          <w:rFonts w:eastAsiaTheme="majorEastAsia"/>
        </w:rPr>
        <w:t>tod</w:t>
      </w:r>
      <w:proofErr w:type="spellEnd"/>
      <w:r>
        <w:rPr>
          <w:rStyle w:val="Fett"/>
          <w:rFonts w:eastAsiaTheme="majorEastAsia"/>
        </w:rPr>
        <w:t xml:space="preserve"> ist / was </w:t>
      </w:r>
      <w:proofErr w:type="spellStart"/>
      <w:r>
        <w:rPr>
          <w:rStyle w:val="Fett"/>
          <w:rFonts w:eastAsiaTheme="majorEastAsia"/>
        </w:rPr>
        <w:t>sol</w:t>
      </w:r>
      <w:proofErr w:type="spellEnd"/>
      <w:r>
        <w:rPr>
          <w:rStyle w:val="Fett"/>
          <w:rFonts w:eastAsiaTheme="majorEastAsia"/>
        </w:rPr>
        <w:t xml:space="preserve"> ich fasten? </w:t>
      </w:r>
      <w:proofErr w:type="spellStart"/>
      <w:r>
        <w:rPr>
          <w:rStyle w:val="Fett"/>
          <w:rFonts w:eastAsiaTheme="majorEastAsia"/>
        </w:rPr>
        <w:t>kan</w:t>
      </w:r>
      <w:proofErr w:type="spellEnd"/>
      <w:r>
        <w:rPr>
          <w:rStyle w:val="Fett"/>
          <w:rFonts w:eastAsiaTheme="majorEastAsia"/>
        </w:rPr>
        <w:t xml:space="preserve"> ich </w:t>
      </w:r>
      <w:proofErr w:type="spellStart"/>
      <w:r>
        <w:rPr>
          <w:rStyle w:val="Fett"/>
          <w:rFonts w:eastAsiaTheme="majorEastAsia"/>
        </w:rPr>
        <w:t>jn</w:t>
      </w:r>
      <w:proofErr w:type="spellEnd"/>
      <w:r>
        <w:rPr>
          <w:rStyle w:val="Fett"/>
          <w:rFonts w:eastAsiaTheme="majorEastAsia"/>
        </w:rPr>
        <w:t xml:space="preserve"> auch </w:t>
      </w:r>
      <w:proofErr w:type="spellStart"/>
      <w:r>
        <w:rPr>
          <w:rStyle w:val="Fett"/>
          <w:rFonts w:eastAsiaTheme="majorEastAsia"/>
        </w:rPr>
        <w:t>widerumb</w:t>
      </w:r>
      <w:proofErr w:type="spellEnd"/>
      <w:r>
        <w:rPr>
          <w:rStyle w:val="Fett"/>
          <w:rFonts w:eastAsiaTheme="majorEastAsia"/>
        </w:rPr>
        <w:t xml:space="preserve"> holen? Ich wird </w:t>
      </w:r>
      <w:proofErr w:type="spellStart"/>
      <w:r>
        <w:rPr>
          <w:rStyle w:val="Fett"/>
          <w:rFonts w:eastAsiaTheme="majorEastAsia"/>
        </w:rPr>
        <w:t>wol</w:t>
      </w:r>
      <w:proofErr w:type="spellEnd"/>
      <w:r>
        <w:rPr>
          <w:rStyle w:val="Fett"/>
          <w:rFonts w:eastAsiaTheme="majorEastAsia"/>
        </w:rPr>
        <w:t xml:space="preserve"> zu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faren</w:t>
      </w:r>
      <w:proofErr w:type="spellEnd"/>
      <w:r>
        <w:rPr>
          <w:rStyle w:val="Fett"/>
          <w:rFonts w:eastAsiaTheme="majorEastAsia"/>
        </w:rPr>
        <w:t xml:space="preserve"> / es </w:t>
      </w:r>
      <w:proofErr w:type="spellStart"/>
      <w:r>
        <w:rPr>
          <w:rStyle w:val="Fett"/>
          <w:rFonts w:eastAsiaTheme="majorEastAsia"/>
        </w:rPr>
        <w:t>kumpt</w:t>
      </w:r>
      <w:proofErr w:type="spellEnd"/>
      <w:r>
        <w:rPr>
          <w:rStyle w:val="Fett"/>
          <w:rFonts w:eastAsiaTheme="majorEastAsia"/>
        </w:rPr>
        <w:t xml:space="preserve"> aber </w:t>
      </w:r>
      <w:proofErr w:type="spellStart"/>
      <w:r>
        <w:rPr>
          <w:rStyle w:val="Fett"/>
          <w:rFonts w:eastAsiaTheme="majorEastAsia"/>
        </w:rPr>
        <w:t>nit</w:t>
      </w:r>
      <w:proofErr w:type="spellEnd"/>
      <w:r>
        <w:rPr>
          <w:rStyle w:val="Fett"/>
          <w:rFonts w:eastAsiaTheme="majorEastAsia"/>
        </w:rPr>
        <w:t xml:space="preserve"> wider zu mir.</w:t>
      </w:r>
      <w:r>
        <w:t xml:space="preserve"> </w:t>
      </w:r>
    </w:p>
    <w:p w14:paraId="7C1A06B4" w14:textId="77777777" w:rsidR="001B58A6" w:rsidRDefault="001B58A6" w:rsidP="001B58A6">
      <w:pPr>
        <w:pStyle w:val="StandardWeb"/>
      </w:pPr>
      <w:r>
        <w:rPr>
          <w:rStyle w:val="Hervorhebung"/>
        </w:rPr>
        <w:t xml:space="preserve">David </w:t>
      </w:r>
      <w:proofErr w:type="spellStart"/>
      <w:r>
        <w:rPr>
          <w:rStyle w:val="Hervorhebung"/>
        </w:rPr>
        <w:t>trawret</w:t>
      </w:r>
      <w:proofErr w:type="spellEnd"/>
      <w:r>
        <w:rPr>
          <w:rStyle w:val="Hervorhebung"/>
        </w:rPr>
        <w:t xml:space="preserve"> </w:t>
      </w:r>
      <w:proofErr w:type="spellStart"/>
      <w:r>
        <w:rPr>
          <w:rStyle w:val="Hervorhebung"/>
        </w:rPr>
        <w:t>nit</w:t>
      </w:r>
      <w:proofErr w:type="spellEnd"/>
      <w:r>
        <w:rPr>
          <w:rStyle w:val="Hervorhebung"/>
        </w:rPr>
        <w:t xml:space="preserve"> </w:t>
      </w:r>
      <w:proofErr w:type="spellStart"/>
      <w:r>
        <w:rPr>
          <w:rStyle w:val="Hervorhebung"/>
        </w:rPr>
        <w:t>fur</w:t>
      </w:r>
      <w:proofErr w:type="spellEnd"/>
      <w:r>
        <w:rPr>
          <w:rStyle w:val="Hervorhebung"/>
        </w:rPr>
        <w:t xml:space="preserve"> die Todten.</w:t>
      </w:r>
      <w:r>
        <w:t xml:space="preserve"> Davids </w:t>
      </w:r>
      <w:proofErr w:type="spellStart"/>
      <w:r>
        <w:t>knecht</w:t>
      </w:r>
      <w:proofErr w:type="spellEnd"/>
      <w:r>
        <w:t xml:space="preserve"> verwunderten sich ab der </w:t>
      </w:r>
      <w:proofErr w:type="spellStart"/>
      <w:r>
        <w:t>weyß</w:t>
      </w:r>
      <w:proofErr w:type="spellEnd"/>
      <w:r>
        <w:t xml:space="preserve"> </w:t>
      </w:r>
      <w:proofErr w:type="spellStart"/>
      <w:r>
        <w:t>jres</w:t>
      </w:r>
      <w:proofErr w:type="spellEnd"/>
      <w:r>
        <w:t xml:space="preserve"> Herren / der sich </w:t>
      </w:r>
      <w:proofErr w:type="spellStart"/>
      <w:r>
        <w:t>nit</w:t>
      </w:r>
      <w:proofErr w:type="spellEnd"/>
      <w:r>
        <w:t xml:space="preserve"> wie ander </w:t>
      </w:r>
      <w:proofErr w:type="spellStart"/>
      <w:r>
        <w:t>leüt</w:t>
      </w:r>
      <w:proofErr w:type="spellEnd"/>
      <w:r>
        <w:t xml:space="preserve"> / ob der Leich seines </w:t>
      </w:r>
      <w:proofErr w:type="spellStart"/>
      <w:r>
        <w:t>liebenn</w:t>
      </w:r>
      <w:proofErr w:type="spellEnd"/>
      <w:r>
        <w:t xml:space="preserve"> </w:t>
      </w:r>
      <w:proofErr w:type="spellStart"/>
      <w:r>
        <w:t>kindes</w:t>
      </w:r>
      <w:proofErr w:type="spellEnd"/>
      <w:r>
        <w:t xml:space="preserve"> / </w:t>
      </w:r>
      <w:proofErr w:type="spellStart"/>
      <w:r>
        <w:t>trawrig</w:t>
      </w:r>
      <w:proofErr w:type="spellEnd"/>
      <w:r>
        <w:t xml:space="preserve"> / sonder </w:t>
      </w:r>
      <w:proofErr w:type="spellStart"/>
      <w:r>
        <w:t>gantz</w:t>
      </w:r>
      <w:proofErr w:type="spellEnd"/>
      <w:r>
        <w:t xml:space="preserve"> </w:t>
      </w:r>
      <w:proofErr w:type="spellStart"/>
      <w:r>
        <w:t>froelich</w:t>
      </w:r>
      <w:proofErr w:type="spellEnd"/>
      <w:r>
        <w:t xml:space="preserve"> stellet / </w:t>
      </w:r>
      <w:proofErr w:type="spellStart"/>
      <w:r>
        <w:t>darumb</w:t>
      </w:r>
      <w:proofErr w:type="spellEnd"/>
      <w:r>
        <w:t xml:space="preserve"> fragen sie </w:t>
      </w:r>
      <w:proofErr w:type="spellStart"/>
      <w:r>
        <w:t>jn</w:t>
      </w:r>
      <w:proofErr w:type="spellEnd"/>
      <w:r>
        <w:t xml:space="preserve"> / und sprechen / Was ist doch das </w:t>
      </w:r>
      <w:proofErr w:type="spellStart"/>
      <w:r>
        <w:t>fur</w:t>
      </w:r>
      <w:proofErr w:type="spellEnd"/>
      <w:r>
        <w:t xml:space="preserve"> </w:t>
      </w:r>
      <w:proofErr w:type="spellStart"/>
      <w:r>
        <w:t>ain</w:t>
      </w:r>
      <w:proofErr w:type="spellEnd"/>
      <w:r>
        <w:t xml:space="preserve"> ding / das du thust? Als </w:t>
      </w:r>
      <w:proofErr w:type="spellStart"/>
      <w:r>
        <w:t>wolten</w:t>
      </w:r>
      <w:proofErr w:type="spellEnd"/>
      <w:r>
        <w:t xml:space="preserve"> sie sagen / Es ist uns </w:t>
      </w:r>
      <w:proofErr w:type="spellStart"/>
      <w:r>
        <w:t>frembd</w:t>
      </w:r>
      <w:proofErr w:type="spellEnd"/>
      <w:r>
        <w:t xml:space="preserve"> / und </w:t>
      </w:r>
      <w:proofErr w:type="spellStart"/>
      <w:r>
        <w:t>ain</w:t>
      </w:r>
      <w:proofErr w:type="spellEnd"/>
      <w:r>
        <w:t xml:space="preserve"> </w:t>
      </w:r>
      <w:proofErr w:type="spellStart"/>
      <w:r>
        <w:t>unerhoert</w:t>
      </w:r>
      <w:proofErr w:type="spellEnd"/>
      <w:r>
        <w:t xml:space="preserve"> ding / das du thust / alle </w:t>
      </w:r>
      <w:proofErr w:type="spellStart"/>
      <w:r>
        <w:t>weldt</w:t>
      </w:r>
      <w:proofErr w:type="spellEnd"/>
      <w:r>
        <w:t xml:space="preserve"> </w:t>
      </w:r>
      <w:proofErr w:type="spellStart"/>
      <w:r>
        <w:t>trawret</w:t>
      </w:r>
      <w:proofErr w:type="spellEnd"/>
      <w:r>
        <w:t xml:space="preserve"> / </w:t>
      </w:r>
      <w:proofErr w:type="spellStart"/>
      <w:r>
        <w:t>unnd</w:t>
      </w:r>
      <w:proofErr w:type="spellEnd"/>
      <w:r>
        <w:t xml:space="preserve"> stellet sich nur </w:t>
      </w:r>
      <w:proofErr w:type="spellStart"/>
      <w:r>
        <w:t>klaeglich</w:t>
      </w:r>
      <w:proofErr w:type="spellEnd"/>
      <w:r>
        <w:t xml:space="preserve"> über </w:t>
      </w:r>
      <w:proofErr w:type="spellStart"/>
      <w:r>
        <w:t>jre</w:t>
      </w:r>
      <w:proofErr w:type="spellEnd"/>
      <w:r>
        <w:t xml:space="preserve"> </w:t>
      </w:r>
      <w:proofErr w:type="spellStart"/>
      <w:r>
        <w:t>toedten</w:t>
      </w:r>
      <w:proofErr w:type="spellEnd"/>
      <w:r>
        <w:t xml:space="preserve"> / so </w:t>
      </w:r>
      <w:proofErr w:type="spellStart"/>
      <w:r>
        <w:t>ain</w:t>
      </w:r>
      <w:proofErr w:type="spellEnd"/>
      <w:r>
        <w:t xml:space="preserve"> </w:t>
      </w:r>
      <w:proofErr w:type="spellStart"/>
      <w:r>
        <w:t>kindt</w:t>
      </w:r>
      <w:proofErr w:type="spellEnd"/>
      <w:r>
        <w:t xml:space="preserve"> / oder sonst </w:t>
      </w:r>
      <w:proofErr w:type="spellStart"/>
      <w:r>
        <w:t>ain</w:t>
      </w:r>
      <w:proofErr w:type="spellEnd"/>
      <w:r>
        <w:t xml:space="preserve"> </w:t>
      </w:r>
      <w:proofErr w:type="spellStart"/>
      <w:r>
        <w:t>gutter</w:t>
      </w:r>
      <w:proofErr w:type="spellEnd"/>
      <w:r>
        <w:t xml:space="preserve"> </w:t>
      </w:r>
      <w:proofErr w:type="spellStart"/>
      <w:r>
        <w:t>freundt</w:t>
      </w:r>
      <w:proofErr w:type="spellEnd"/>
      <w:r>
        <w:t xml:space="preserve"> </w:t>
      </w:r>
      <w:proofErr w:type="spellStart"/>
      <w:r>
        <w:t>jnen</w:t>
      </w:r>
      <w:proofErr w:type="spellEnd"/>
      <w:r>
        <w:t xml:space="preserve"> gestorben ist / du aber treibest das </w:t>
      </w:r>
      <w:proofErr w:type="spellStart"/>
      <w:r>
        <w:t>widerspil</w:t>
      </w:r>
      <w:proofErr w:type="spellEnd"/>
      <w:r>
        <w:t xml:space="preserve">. Dann die weil dein </w:t>
      </w:r>
      <w:proofErr w:type="spellStart"/>
      <w:r>
        <w:t>kindt</w:t>
      </w:r>
      <w:proofErr w:type="spellEnd"/>
      <w:r>
        <w:t xml:space="preserve"> im leben was / fastest und </w:t>
      </w:r>
      <w:proofErr w:type="spellStart"/>
      <w:r>
        <w:t>wainetest</w:t>
      </w:r>
      <w:proofErr w:type="spellEnd"/>
      <w:r>
        <w:t xml:space="preserve"> und warest nur </w:t>
      </w:r>
      <w:proofErr w:type="spellStart"/>
      <w:r>
        <w:t>bekuemmert</w:t>
      </w:r>
      <w:proofErr w:type="spellEnd"/>
      <w:r>
        <w:t xml:space="preserve"> / nu aber es todt ist / </w:t>
      </w:r>
      <w:proofErr w:type="spellStart"/>
      <w:r>
        <w:t>bistu</w:t>
      </w:r>
      <w:proofErr w:type="spellEnd"/>
      <w:r>
        <w:t xml:space="preserve"> </w:t>
      </w:r>
      <w:proofErr w:type="spellStart"/>
      <w:r>
        <w:t>froelich</w:t>
      </w:r>
      <w:proofErr w:type="spellEnd"/>
      <w:r>
        <w:t xml:space="preserve"> / issest / und stehest </w:t>
      </w:r>
      <w:proofErr w:type="spellStart"/>
      <w:r>
        <w:t>auff</w:t>
      </w:r>
      <w:proofErr w:type="spellEnd"/>
      <w:r>
        <w:t xml:space="preserve"> </w:t>
      </w:r>
      <w:proofErr w:type="spellStart"/>
      <w:r>
        <w:t>laeßt</w:t>
      </w:r>
      <w:proofErr w:type="spellEnd"/>
      <w:r>
        <w:t xml:space="preserve"> dich </w:t>
      </w:r>
      <w:proofErr w:type="spellStart"/>
      <w:r>
        <w:t>troesten</w:t>
      </w:r>
      <w:proofErr w:type="spellEnd"/>
      <w:r>
        <w:t xml:space="preserve">. </w:t>
      </w:r>
      <w:proofErr w:type="spellStart"/>
      <w:r>
        <w:t>Auff</w:t>
      </w:r>
      <w:proofErr w:type="spellEnd"/>
      <w:r>
        <w:t xml:space="preserve"> </w:t>
      </w:r>
      <w:proofErr w:type="spellStart"/>
      <w:r>
        <w:t>dise</w:t>
      </w:r>
      <w:proofErr w:type="spellEnd"/>
      <w:r>
        <w:t xml:space="preserve"> fragen seiner </w:t>
      </w:r>
      <w:proofErr w:type="spellStart"/>
      <w:r>
        <w:t>knecht</w:t>
      </w:r>
      <w:proofErr w:type="spellEnd"/>
      <w:r>
        <w:t xml:space="preserve"> / </w:t>
      </w:r>
      <w:proofErr w:type="spellStart"/>
      <w:r>
        <w:t>antwort</w:t>
      </w:r>
      <w:proofErr w:type="spellEnd"/>
      <w:r>
        <w:t xml:space="preserve"> David </w:t>
      </w:r>
      <w:proofErr w:type="spellStart"/>
      <w:r>
        <w:t>haell</w:t>
      </w:r>
      <w:proofErr w:type="spellEnd"/>
      <w:r>
        <w:t xml:space="preserve"> und </w:t>
      </w:r>
      <w:proofErr w:type="spellStart"/>
      <w:r>
        <w:t>clar</w:t>
      </w:r>
      <w:proofErr w:type="spellEnd"/>
      <w:r>
        <w:t xml:space="preserve"> / </w:t>
      </w:r>
      <w:proofErr w:type="spellStart"/>
      <w:r>
        <w:t>zaigt</w:t>
      </w:r>
      <w:proofErr w:type="spellEnd"/>
      <w:r>
        <w:t xml:space="preserve"> </w:t>
      </w:r>
      <w:proofErr w:type="spellStart"/>
      <w:r>
        <w:t>ursach</w:t>
      </w:r>
      <w:proofErr w:type="spellEnd"/>
      <w:r>
        <w:t xml:space="preserve"> an / </w:t>
      </w:r>
      <w:proofErr w:type="spellStart"/>
      <w:r>
        <w:t>unnd</w:t>
      </w:r>
      <w:proofErr w:type="spellEnd"/>
      <w:r>
        <w:t xml:space="preserve"> </w:t>
      </w:r>
      <w:proofErr w:type="spellStart"/>
      <w:r>
        <w:t>entscheydet</w:t>
      </w:r>
      <w:proofErr w:type="spellEnd"/>
      <w:r>
        <w:t xml:space="preserve"> sie darauß / </w:t>
      </w:r>
      <w:proofErr w:type="spellStart"/>
      <w:r>
        <w:t>warumb</w:t>
      </w:r>
      <w:proofErr w:type="spellEnd"/>
      <w:r>
        <w:t xml:space="preserve"> er so thue / </w:t>
      </w:r>
      <w:proofErr w:type="spellStart"/>
      <w:r>
        <w:t>Naemlich</w:t>
      </w:r>
      <w:proofErr w:type="spellEnd"/>
      <w:r>
        <w:t xml:space="preserve"> / wie auch </w:t>
      </w:r>
      <w:proofErr w:type="spellStart"/>
      <w:r>
        <w:t>doben</w:t>
      </w:r>
      <w:proofErr w:type="spellEnd"/>
      <w:r>
        <w:t xml:space="preserve"> </w:t>
      </w:r>
      <w:proofErr w:type="spellStart"/>
      <w:r>
        <w:t>anzaigt</w:t>
      </w:r>
      <w:proofErr w:type="spellEnd"/>
      <w:r>
        <w:t xml:space="preserve"> / das es unfruchtbar sei / </w:t>
      </w:r>
      <w:proofErr w:type="spellStart"/>
      <w:r>
        <w:t>fur</w:t>
      </w:r>
      <w:proofErr w:type="spellEnd"/>
      <w:r>
        <w:t xml:space="preserve"> die Todten </w:t>
      </w:r>
      <w:proofErr w:type="spellStart"/>
      <w:r>
        <w:t>zutrawren</w:t>
      </w:r>
      <w:proofErr w:type="spellEnd"/>
      <w:r>
        <w:t xml:space="preserve"> / Aber mit und </w:t>
      </w:r>
      <w:proofErr w:type="spellStart"/>
      <w:r>
        <w:t>fur</w:t>
      </w:r>
      <w:proofErr w:type="spellEnd"/>
      <w:r>
        <w:t xml:space="preserve"> die lebendigen / sei </w:t>
      </w:r>
      <w:proofErr w:type="spellStart"/>
      <w:r>
        <w:t>nit</w:t>
      </w:r>
      <w:proofErr w:type="spellEnd"/>
      <w:r>
        <w:t xml:space="preserve"> gar vergeblich / dann denen </w:t>
      </w:r>
      <w:proofErr w:type="spellStart"/>
      <w:r>
        <w:t>moeg</w:t>
      </w:r>
      <w:proofErr w:type="spellEnd"/>
      <w:r>
        <w:t xml:space="preserve"> das leben erstreckt </w:t>
      </w:r>
      <w:proofErr w:type="spellStart"/>
      <w:r>
        <w:t>jhenon</w:t>
      </w:r>
      <w:proofErr w:type="spellEnd"/>
      <w:r>
        <w:t xml:space="preserve"> aber das sie wider kommen in das gegenwertig leben / </w:t>
      </w:r>
      <w:proofErr w:type="spellStart"/>
      <w:r>
        <w:t>nit</w:t>
      </w:r>
      <w:proofErr w:type="spellEnd"/>
      <w:r>
        <w:t xml:space="preserve"> gehoffet werden. Dann er spricht / Da es lebt / gedacht ich / wer </w:t>
      </w:r>
      <w:proofErr w:type="spellStart"/>
      <w:r>
        <w:t>waiß</w:t>
      </w:r>
      <w:proofErr w:type="spellEnd"/>
      <w:r>
        <w:t xml:space="preserve"> ob mir der Herr </w:t>
      </w:r>
      <w:proofErr w:type="spellStart"/>
      <w:r>
        <w:t>gnaedig</w:t>
      </w:r>
      <w:proofErr w:type="spellEnd"/>
      <w:r>
        <w:t xml:space="preserve"> </w:t>
      </w:r>
      <w:proofErr w:type="spellStart"/>
      <w:r>
        <w:t>würt</w:t>
      </w:r>
      <w:proofErr w:type="spellEnd"/>
      <w:r>
        <w:t xml:space="preserve"> / das das </w:t>
      </w:r>
      <w:proofErr w:type="spellStart"/>
      <w:r>
        <w:t>kind</w:t>
      </w:r>
      <w:proofErr w:type="spellEnd"/>
      <w:r>
        <w:t xml:space="preserve"> lebendig bleibe / Nun aber es </w:t>
      </w:r>
      <w:proofErr w:type="spellStart"/>
      <w:r>
        <w:t>tod</w:t>
      </w:r>
      <w:proofErr w:type="spellEnd"/>
      <w:r>
        <w:t xml:space="preserve"> ist / was </w:t>
      </w:r>
      <w:proofErr w:type="spellStart"/>
      <w:r>
        <w:t>sol</w:t>
      </w:r>
      <w:proofErr w:type="spellEnd"/>
      <w:r>
        <w:t xml:space="preserve"> ich fasten / </w:t>
      </w:r>
      <w:proofErr w:type="spellStart"/>
      <w:r>
        <w:t>kan</w:t>
      </w:r>
      <w:proofErr w:type="spellEnd"/>
      <w:r>
        <w:t xml:space="preserve"> ich </w:t>
      </w:r>
      <w:proofErr w:type="spellStart"/>
      <w:r>
        <w:t>jn</w:t>
      </w:r>
      <w:proofErr w:type="spellEnd"/>
      <w:r>
        <w:t xml:space="preserve"> / den </w:t>
      </w:r>
      <w:proofErr w:type="spellStart"/>
      <w:r>
        <w:t>sun</w:t>
      </w:r>
      <w:proofErr w:type="spellEnd"/>
      <w:r>
        <w:t xml:space="preserve"> / auch </w:t>
      </w:r>
      <w:proofErr w:type="spellStart"/>
      <w:r>
        <w:t>widerumb</w:t>
      </w:r>
      <w:proofErr w:type="spellEnd"/>
      <w:r>
        <w:t xml:space="preserve"> holen? Nain </w:t>
      </w:r>
      <w:proofErr w:type="spellStart"/>
      <w:r>
        <w:t>wil</w:t>
      </w:r>
      <w:proofErr w:type="spellEnd"/>
      <w:r>
        <w:t xml:space="preserve"> er sagen / sonder ich wird </w:t>
      </w:r>
      <w:proofErr w:type="spellStart"/>
      <w:r>
        <w:t>wol</w:t>
      </w:r>
      <w:proofErr w:type="spellEnd"/>
      <w:r>
        <w:t xml:space="preserve"> zu </w:t>
      </w:r>
      <w:proofErr w:type="spellStart"/>
      <w:r>
        <w:t>jm</w:t>
      </w:r>
      <w:proofErr w:type="spellEnd"/>
      <w:r>
        <w:t xml:space="preserve"> </w:t>
      </w:r>
      <w:proofErr w:type="spellStart"/>
      <w:r>
        <w:t>faren</w:t>
      </w:r>
      <w:proofErr w:type="spellEnd"/>
      <w:r>
        <w:t xml:space="preserve"> / es </w:t>
      </w:r>
      <w:proofErr w:type="spellStart"/>
      <w:r>
        <w:t>kompt</w:t>
      </w:r>
      <w:proofErr w:type="spellEnd"/>
      <w:r>
        <w:t xml:space="preserve"> </w:t>
      </w:r>
      <w:proofErr w:type="spellStart"/>
      <w:r>
        <w:t>abe</w:t>
      </w:r>
      <w:proofErr w:type="spellEnd"/>
      <w:r>
        <w:t xml:space="preserve"> </w:t>
      </w:r>
      <w:proofErr w:type="spellStart"/>
      <w:r>
        <w:t>rnit</w:t>
      </w:r>
      <w:proofErr w:type="spellEnd"/>
      <w:r>
        <w:t xml:space="preserve"> wider zu mir. </w:t>
      </w:r>
    </w:p>
    <w:p w14:paraId="0D801D42" w14:textId="77777777" w:rsidR="001B58A6" w:rsidRDefault="001B58A6" w:rsidP="001B58A6">
      <w:pPr>
        <w:pStyle w:val="StandardWeb"/>
      </w:pPr>
      <w:r>
        <w:t xml:space="preserve">Hiemit er uns </w:t>
      </w:r>
      <w:proofErr w:type="spellStart"/>
      <w:r>
        <w:t>ermanet</w:t>
      </w:r>
      <w:proofErr w:type="spellEnd"/>
      <w:r>
        <w:t xml:space="preserve"> / das wir lernen den Tod </w:t>
      </w:r>
      <w:proofErr w:type="spellStart"/>
      <w:r>
        <w:t>zuverachten</w:t>
      </w:r>
      <w:proofErr w:type="spellEnd"/>
      <w:r>
        <w:t xml:space="preserve"> / sofern das wir </w:t>
      </w:r>
      <w:proofErr w:type="spellStart"/>
      <w:r>
        <w:t>nit</w:t>
      </w:r>
      <w:proofErr w:type="spellEnd"/>
      <w:r>
        <w:t xml:space="preserve"> </w:t>
      </w:r>
      <w:proofErr w:type="spellStart"/>
      <w:r>
        <w:t>fur</w:t>
      </w:r>
      <w:proofErr w:type="spellEnd"/>
      <w:r>
        <w:t xml:space="preserve"> unsere </w:t>
      </w:r>
      <w:proofErr w:type="spellStart"/>
      <w:r>
        <w:t>verstorbne</w:t>
      </w:r>
      <w:proofErr w:type="spellEnd"/>
      <w:r>
        <w:t xml:space="preserve"> freund / on allen </w:t>
      </w:r>
      <w:proofErr w:type="spellStart"/>
      <w:r>
        <w:t>trost</w:t>
      </w:r>
      <w:proofErr w:type="spellEnd"/>
      <w:r>
        <w:t xml:space="preserve"> und </w:t>
      </w:r>
      <w:proofErr w:type="spellStart"/>
      <w:r>
        <w:t>hoffnung</w:t>
      </w:r>
      <w:proofErr w:type="spellEnd"/>
      <w:r>
        <w:t xml:space="preserve"> / </w:t>
      </w:r>
      <w:proofErr w:type="spellStart"/>
      <w:r>
        <w:t>trawren</w:t>
      </w:r>
      <w:proofErr w:type="spellEnd"/>
      <w:r>
        <w:t xml:space="preserve"> und klagen / sonder ernstlich </w:t>
      </w:r>
      <w:proofErr w:type="spellStart"/>
      <w:r>
        <w:t>bedencken</w:t>
      </w:r>
      <w:proofErr w:type="spellEnd"/>
      <w:r>
        <w:t xml:space="preserve"> / das wir den </w:t>
      </w:r>
      <w:proofErr w:type="spellStart"/>
      <w:r>
        <w:t>nehaesten</w:t>
      </w:r>
      <w:proofErr w:type="spellEnd"/>
      <w:r>
        <w:t xml:space="preserve"> hernach </w:t>
      </w:r>
      <w:proofErr w:type="spellStart"/>
      <w:r>
        <w:t>muessenn</w:t>
      </w:r>
      <w:proofErr w:type="spellEnd"/>
      <w:r>
        <w:t xml:space="preserve"> / dann wie es mit </w:t>
      </w:r>
      <w:proofErr w:type="spellStart"/>
      <w:r>
        <w:t>jm</w:t>
      </w:r>
      <w:proofErr w:type="spellEnd"/>
      <w:r>
        <w:t xml:space="preserve"> / also werde es auch mit allen andern Menschen gehen / das </w:t>
      </w:r>
      <w:proofErr w:type="spellStart"/>
      <w:r>
        <w:t>solchs</w:t>
      </w:r>
      <w:proofErr w:type="spellEnd"/>
      <w:r>
        <w:t xml:space="preserve"> glücklich und </w:t>
      </w:r>
      <w:proofErr w:type="spellStart"/>
      <w:r>
        <w:t>wol</w:t>
      </w:r>
      <w:proofErr w:type="spellEnd"/>
      <w:r>
        <w:t xml:space="preserve"> geschehe / </w:t>
      </w:r>
      <w:proofErr w:type="spellStart"/>
      <w:r>
        <w:t>sol</w:t>
      </w:r>
      <w:proofErr w:type="spellEnd"/>
      <w:r>
        <w:t xml:space="preserve"> Gott mit ernst </w:t>
      </w:r>
      <w:proofErr w:type="spellStart"/>
      <w:r>
        <w:t>darumb</w:t>
      </w:r>
      <w:proofErr w:type="spellEnd"/>
      <w:r>
        <w:t xml:space="preserve"> </w:t>
      </w:r>
      <w:proofErr w:type="spellStart"/>
      <w:r>
        <w:t>gebetten</w:t>
      </w:r>
      <w:proofErr w:type="spellEnd"/>
      <w:r>
        <w:t xml:space="preserve"> und </w:t>
      </w:r>
      <w:proofErr w:type="spellStart"/>
      <w:r>
        <w:t>angerufft</w:t>
      </w:r>
      <w:proofErr w:type="spellEnd"/>
      <w:r>
        <w:t xml:space="preserve"> werden. So hat er </w:t>
      </w:r>
      <w:proofErr w:type="spellStart"/>
      <w:r>
        <w:t>auff</w:t>
      </w:r>
      <w:proofErr w:type="spellEnd"/>
      <w:r>
        <w:t xml:space="preserve"> die fragen der </w:t>
      </w:r>
      <w:proofErr w:type="spellStart"/>
      <w:r>
        <w:t>knecht</w:t>
      </w:r>
      <w:proofErr w:type="spellEnd"/>
      <w:r>
        <w:t xml:space="preserve"> </w:t>
      </w:r>
      <w:proofErr w:type="spellStart"/>
      <w:r>
        <w:t>geantwort</w:t>
      </w:r>
      <w:proofErr w:type="spellEnd"/>
      <w:r>
        <w:t xml:space="preserve"> / was er aber </w:t>
      </w:r>
      <w:proofErr w:type="spellStart"/>
      <w:r>
        <w:t>weitter</w:t>
      </w:r>
      <w:proofErr w:type="spellEnd"/>
      <w:r>
        <w:t xml:space="preserve"> in seinem </w:t>
      </w:r>
      <w:proofErr w:type="spellStart"/>
      <w:r>
        <w:t>hertzen</w:t>
      </w:r>
      <w:proofErr w:type="spellEnd"/>
      <w:r>
        <w:t xml:space="preserve"> / dafür er auch den Herrn so </w:t>
      </w:r>
      <w:proofErr w:type="spellStart"/>
      <w:r>
        <w:t>aengstlich</w:t>
      </w:r>
      <w:proofErr w:type="spellEnd"/>
      <w:r>
        <w:t xml:space="preserve"> </w:t>
      </w:r>
      <w:proofErr w:type="spellStart"/>
      <w:r>
        <w:t>angeruffet</w:t>
      </w:r>
      <w:proofErr w:type="spellEnd"/>
      <w:r>
        <w:t xml:space="preserve"> hab / </w:t>
      </w:r>
      <w:proofErr w:type="spellStart"/>
      <w:r>
        <w:t>behaelt</w:t>
      </w:r>
      <w:proofErr w:type="spellEnd"/>
      <w:r>
        <w:t xml:space="preserve"> er bei </w:t>
      </w:r>
      <w:proofErr w:type="spellStart"/>
      <w:r>
        <w:t>jm</w:t>
      </w:r>
      <w:proofErr w:type="spellEnd"/>
      <w:r>
        <w:t xml:space="preserve"> </w:t>
      </w:r>
      <w:proofErr w:type="spellStart"/>
      <w:r>
        <w:t>selbs</w:t>
      </w:r>
      <w:proofErr w:type="spellEnd"/>
      <w:r>
        <w:t xml:space="preserve"> / und </w:t>
      </w:r>
      <w:proofErr w:type="spellStart"/>
      <w:r>
        <w:t>laeßt</w:t>
      </w:r>
      <w:proofErr w:type="spellEnd"/>
      <w:r>
        <w:t xml:space="preserve"> sie es </w:t>
      </w:r>
      <w:proofErr w:type="spellStart"/>
      <w:r>
        <w:t>nit</w:t>
      </w:r>
      <w:proofErr w:type="spellEnd"/>
      <w:r>
        <w:t xml:space="preserve"> wissen / dann es </w:t>
      </w:r>
      <w:proofErr w:type="spellStart"/>
      <w:r>
        <w:t>nit</w:t>
      </w:r>
      <w:proofErr w:type="spellEnd"/>
      <w:r>
        <w:t xml:space="preserve"> </w:t>
      </w:r>
      <w:proofErr w:type="spellStart"/>
      <w:r>
        <w:t>nuetzlich</w:t>
      </w:r>
      <w:proofErr w:type="spellEnd"/>
      <w:r>
        <w:t xml:space="preserve"> oder von </w:t>
      </w:r>
      <w:proofErr w:type="spellStart"/>
      <w:r>
        <w:t>noeten</w:t>
      </w:r>
      <w:proofErr w:type="spellEnd"/>
      <w:r>
        <w:t xml:space="preserve"> / </w:t>
      </w:r>
      <w:proofErr w:type="spellStart"/>
      <w:r>
        <w:t>iederman</w:t>
      </w:r>
      <w:proofErr w:type="spellEnd"/>
      <w:r>
        <w:t xml:space="preserve"> alles zu </w:t>
      </w:r>
      <w:proofErr w:type="spellStart"/>
      <w:r>
        <w:t>schwaetzen</w:t>
      </w:r>
      <w:proofErr w:type="spellEnd"/>
      <w:r>
        <w:t xml:space="preserve"> / oder zu wissen thun. Folgt </w:t>
      </w:r>
      <w:proofErr w:type="spellStart"/>
      <w:r>
        <w:t>weitter</w:t>
      </w:r>
      <w:proofErr w:type="spellEnd"/>
      <w:r>
        <w:t xml:space="preserve">. </w:t>
      </w:r>
    </w:p>
    <w:p w14:paraId="06EF15D1" w14:textId="77777777" w:rsidR="001B58A6" w:rsidRDefault="001B58A6" w:rsidP="001B58A6">
      <w:pPr>
        <w:pStyle w:val="StandardWeb"/>
      </w:pPr>
      <w:proofErr w:type="spellStart"/>
      <w:r>
        <w:rPr>
          <w:rStyle w:val="Fett"/>
          <w:rFonts w:eastAsiaTheme="majorEastAsia"/>
        </w:rPr>
        <w:t>Unnd</w:t>
      </w:r>
      <w:proofErr w:type="spellEnd"/>
      <w:r>
        <w:rPr>
          <w:rStyle w:val="Fett"/>
          <w:rFonts w:eastAsiaTheme="majorEastAsia"/>
        </w:rPr>
        <w:t xml:space="preserve"> da David sein Weib Bathseba </w:t>
      </w:r>
      <w:proofErr w:type="spellStart"/>
      <w:r>
        <w:rPr>
          <w:rStyle w:val="Fett"/>
          <w:rFonts w:eastAsiaTheme="majorEastAsia"/>
        </w:rPr>
        <w:t>getroestet</w:t>
      </w:r>
      <w:proofErr w:type="spellEnd"/>
      <w:r>
        <w:rPr>
          <w:rStyle w:val="Fett"/>
          <w:rFonts w:eastAsiaTheme="majorEastAsia"/>
        </w:rPr>
        <w:t xml:space="preserve"> </w:t>
      </w:r>
      <w:proofErr w:type="spellStart"/>
      <w:r>
        <w:rPr>
          <w:rStyle w:val="Fett"/>
          <w:rFonts w:eastAsiaTheme="majorEastAsia"/>
        </w:rPr>
        <w:t>haet</w:t>
      </w:r>
      <w:proofErr w:type="spellEnd"/>
      <w:r>
        <w:rPr>
          <w:rStyle w:val="Fett"/>
          <w:rFonts w:eastAsiaTheme="majorEastAsia"/>
        </w:rPr>
        <w:t xml:space="preserve"> / </w:t>
      </w:r>
      <w:proofErr w:type="spellStart"/>
      <w:r>
        <w:rPr>
          <w:rStyle w:val="Fett"/>
          <w:rFonts w:eastAsiaTheme="majorEastAsia"/>
        </w:rPr>
        <w:t>gieng</w:t>
      </w:r>
      <w:proofErr w:type="spellEnd"/>
      <w:r>
        <w:rPr>
          <w:rStyle w:val="Fett"/>
          <w:rFonts w:eastAsiaTheme="majorEastAsia"/>
        </w:rPr>
        <w:t xml:space="preserve"> er zu </w:t>
      </w:r>
      <w:proofErr w:type="spellStart"/>
      <w:r>
        <w:rPr>
          <w:rStyle w:val="Fett"/>
          <w:rFonts w:eastAsiaTheme="majorEastAsia"/>
        </w:rPr>
        <w:t>jr</w:t>
      </w:r>
      <w:proofErr w:type="spellEnd"/>
      <w:r>
        <w:rPr>
          <w:rStyle w:val="Fett"/>
          <w:rFonts w:eastAsiaTheme="majorEastAsia"/>
        </w:rPr>
        <w:t xml:space="preserve"> hinein / und </w:t>
      </w:r>
      <w:proofErr w:type="spellStart"/>
      <w:r>
        <w:rPr>
          <w:rStyle w:val="Fett"/>
          <w:rFonts w:eastAsiaTheme="majorEastAsia"/>
        </w:rPr>
        <w:t>schlieff</w:t>
      </w:r>
      <w:proofErr w:type="spellEnd"/>
      <w:r>
        <w:rPr>
          <w:rStyle w:val="Fett"/>
          <w:rFonts w:eastAsiaTheme="majorEastAsia"/>
        </w:rPr>
        <w:t xml:space="preserve"> bei </w:t>
      </w:r>
      <w:proofErr w:type="spellStart"/>
      <w:r>
        <w:rPr>
          <w:rStyle w:val="Fett"/>
          <w:rFonts w:eastAsiaTheme="majorEastAsia"/>
        </w:rPr>
        <w:t>jr</w:t>
      </w:r>
      <w:proofErr w:type="spellEnd"/>
      <w:r>
        <w:rPr>
          <w:rStyle w:val="Fett"/>
          <w:rFonts w:eastAsiaTheme="majorEastAsia"/>
        </w:rPr>
        <w:t xml:space="preserve"> / Und sie gebar </w:t>
      </w:r>
      <w:proofErr w:type="spellStart"/>
      <w:r>
        <w:rPr>
          <w:rStyle w:val="Fett"/>
          <w:rFonts w:eastAsiaTheme="majorEastAsia"/>
        </w:rPr>
        <w:t>ainen</w:t>
      </w:r>
      <w:proofErr w:type="spellEnd"/>
      <w:r>
        <w:rPr>
          <w:rStyle w:val="Fett"/>
          <w:rFonts w:eastAsiaTheme="majorEastAsia"/>
        </w:rPr>
        <w:t xml:space="preserve"> </w:t>
      </w:r>
      <w:proofErr w:type="spellStart"/>
      <w:r>
        <w:rPr>
          <w:rStyle w:val="Fett"/>
          <w:rFonts w:eastAsiaTheme="majorEastAsia"/>
        </w:rPr>
        <w:t>sun</w:t>
      </w:r>
      <w:proofErr w:type="spellEnd"/>
      <w:r>
        <w:rPr>
          <w:rStyle w:val="Fett"/>
          <w:rFonts w:eastAsiaTheme="majorEastAsia"/>
        </w:rPr>
        <w:t xml:space="preserve"> / den hieß sie Salomon.</w:t>
      </w:r>
      <w:r>
        <w:t xml:space="preserve"> </w:t>
      </w:r>
    </w:p>
    <w:p w14:paraId="1D24A62E" w14:textId="77777777" w:rsidR="001B58A6" w:rsidRDefault="001B58A6" w:rsidP="001B58A6">
      <w:pPr>
        <w:pStyle w:val="StandardWeb"/>
      </w:pPr>
      <w:r>
        <w:rPr>
          <w:rStyle w:val="Hervorhebung"/>
        </w:rPr>
        <w:t xml:space="preserve">David </w:t>
      </w:r>
      <w:proofErr w:type="spellStart"/>
      <w:r>
        <w:rPr>
          <w:rStyle w:val="Hervorhebung"/>
        </w:rPr>
        <w:t>treoest</w:t>
      </w:r>
      <w:proofErr w:type="spellEnd"/>
      <w:r>
        <w:rPr>
          <w:rStyle w:val="Hervorhebung"/>
        </w:rPr>
        <w:t xml:space="preserve"> </w:t>
      </w:r>
      <w:proofErr w:type="spellStart"/>
      <w:r>
        <w:rPr>
          <w:rStyle w:val="Hervorhebung"/>
        </w:rPr>
        <w:t>Bathsebam</w:t>
      </w:r>
      <w:proofErr w:type="spellEnd"/>
      <w:r>
        <w:rPr>
          <w:rStyle w:val="Hervorhebung"/>
        </w:rPr>
        <w:t xml:space="preserve"> / und </w:t>
      </w:r>
      <w:proofErr w:type="spellStart"/>
      <w:r>
        <w:rPr>
          <w:rStyle w:val="Hervorhebung"/>
        </w:rPr>
        <w:t>beschlaeft</w:t>
      </w:r>
      <w:proofErr w:type="spellEnd"/>
      <w:r>
        <w:rPr>
          <w:rStyle w:val="Hervorhebung"/>
        </w:rPr>
        <w:t xml:space="preserve"> sie.</w:t>
      </w:r>
      <w:r>
        <w:t xml:space="preserve"> Die weil David durch den </w:t>
      </w:r>
      <w:proofErr w:type="spellStart"/>
      <w:r>
        <w:t>Prophetenn</w:t>
      </w:r>
      <w:proofErr w:type="spellEnd"/>
      <w:r>
        <w:t xml:space="preserve"> mit dem Evangelischen </w:t>
      </w:r>
      <w:proofErr w:type="spellStart"/>
      <w:r>
        <w:t>spruch</w:t>
      </w:r>
      <w:proofErr w:type="spellEnd"/>
      <w:r>
        <w:t xml:space="preserve"> / der Herr hat dein </w:t>
      </w:r>
      <w:proofErr w:type="spellStart"/>
      <w:r>
        <w:t>sünd</w:t>
      </w:r>
      <w:proofErr w:type="spellEnd"/>
      <w:r>
        <w:t xml:space="preserve"> hingenommen / du </w:t>
      </w:r>
      <w:proofErr w:type="spellStart"/>
      <w:r>
        <w:t>würst</w:t>
      </w:r>
      <w:proofErr w:type="spellEnd"/>
      <w:r>
        <w:t xml:space="preserve"> </w:t>
      </w:r>
      <w:proofErr w:type="spellStart"/>
      <w:r>
        <w:t>nit</w:t>
      </w:r>
      <w:proofErr w:type="spellEnd"/>
      <w:r>
        <w:t xml:space="preserve"> sterben / </w:t>
      </w:r>
      <w:proofErr w:type="spellStart"/>
      <w:r>
        <w:t>getroestet</w:t>
      </w:r>
      <w:proofErr w:type="spellEnd"/>
      <w:r>
        <w:t xml:space="preserve"> / </w:t>
      </w:r>
      <w:proofErr w:type="spellStart"/>
      <w:r>
        <w:t>unnd</w:t>
      </w:r>
      <w:proofErr w:type="spellEnd"/>
      <w:r>
        <w:t xml:space="preserve"> sein gewissen zufrieden was / </w:t>
      </w:r>
      <w:proofErr w:type="spellStart"/>
      <w:r>
        <w:t>wolt</w:t>
      </w:r>
      <w:proofErr w:type="spellEnd"/>
      <w:r>
        <w:t xml:space="preserve"> er die Bathseba die </w:t>
      </w:r>
      <w:proofErr w:type="spellStart"/>
      <w:r>
        <w:t>bißher</w:t>
      </w:r>
      <w:proofErr w:type="spellEnd"/>
      <w:r>
        <w:t xml:space="preserve"> allweg des Uria / ob er </w:t>
      </w:r>
      <w:proofErr w:type="spellStart"/>
      <w:r>
        <w:t>wol</w:t>
      </w:r>
      <w:proofErr w:type="spellEnd"/>
      <w:r>
        <w:t xml:space="preserve"> </w:t>
      </w:r>
      <w:proofErr w:type="spellStart"/>
      <w:r>
        <w:t>tod</w:t>
      </w:r>
      <w:proofErr w:type="spellEnd"/>
      <w:r>
        <w:t xml:space="preserve"> / </w:t>
      </w:r>
      <w:proofErr w:type="spellStart"/>
      <w:r>
        <w:t>weib</w:t>
      </w:r>
      <w:proofErr w:type="spellEnd"/>
      <w:r>
        <w:t xml:space="preserve"> </w:t>
      </w:r>
      <w:proofErr w:type="spellStart"/>
      <w:r>
        <w:t>genandt</w:t>
      </w:r>
      <w:proofErr w:type="spellEnd"/>
      <w:r>
        <w:t xml:space="preserve"> ist / Nun aber sein Davids Weib genennet ward / </w:t>
      </w:r>
      <w:proofErr w:type="spellStart"/>
      <w:r>
        <w:t>nit</w:t>
      </w:r>
      <w:proofErr w:type="spellEnd"/>
      <w:r>
        <w:t xml:space="preserve"> </w:t>
      </w:r>
      <w:proofErr w:type="spellStart"/>
      <w:r>
        <w:t>ungetroest</w:t>
      </w:r>
      <w:proofErr w:type="spellEnd"/>
      <w:r>
        <w:t xml:space="preserve"> lassen / bald </w:t>
      </w:r>
      <w:proofErr w:type="spellStart"/>
      <w:r>
        <w:t>uber</w:t>
      </w:r>
      <w:proofErr w:type="spellEnd"/>
      <w:r>
        <w:t xml:space="preserve"> den </w:t>
      </w:r>
      <w:proofErr w:type="spellStart"/>
      <w:r>
        <w:t>tod</w:t>
      </w:r>
      <w:proofErr w:type="spellEnd"/>
      <w:r>
        <w:t xml:space="preserve"> des </w:t>
      </w:r>
      <w:proofErr w:type="spellStart"/>
      <w:r>
        <w:t>kinds</w:t>
      </w:r>
      <w:proofErr w:type="spellEnd"/>
      <w:r>
        <w:t xml:space="preserve"> / und über das </w:t>
      </w:r>
      <w:proofErr w:type="spellStart"/>
      <w:r>
        <w:t>boeß</w:t>
      </w:r>
      <w:proofErr w:type="spellEnd"/>
      <w:r>
        <w:t xml:space="preserve"> gewissen des </w:t>
      </w:r>
      <w:proofErr w:type="spellStart"/>
      <w:r>
        <w:t>Eebruchs</w:t>
      </w:r>
      <w:proofErr w:type="spellEnd"/>
      <w:r>
        <w:t xml:space="preserve"> / </w:t>
      </w:r>
      <w:proofErr w:type="spellStart"/>
      <w:r>
        <w:t>troestet</w:t>
      </w:r>
      <w:proofErr w:type="spellEnd"/>
      <w:r>
        <w:t xml:space="preserve"> sie / und gehet zu </w:t>
      </w:r>
      <w:proofErr w:type="spellStart"/>
      <w:r>
        <w:t>jr</w:t>
      </w:r>
      <w:proofErr w:type="spellEnd"/>
      <w:r>
        <w:t xml:space="preserve"> hinein. Und der Herr segnet </w:t>
      </w:r>
      <w:proofErr w:type="spellStart"/>
      <w:r>
        <w:t>jnen</w:t>
      </w:r>
      <w:proofErr w:type="spellEnd"/>
      <w:r>
        <w:t xml:space="preserve"> </w:t>
      </w:r>
      <w:proofErr w:type="spellStart"/>
      <w:r>
        <w:t>jre</w:t>
      </w:r>
      <w:proofErr w:type="spellEnd"/>
      <w:r>
        <w:t xml:space="preserve"> </w:t>
      </w:r>
      <w:proofErr w:type="spellStart"/>
      <w:r>
        <w:t>Ee</w:t>
      </w:r>
      <w:proofErr w:type="spellEnd"/>
      <w:r>
        <w:t xml:space="preserve"> damit das er </w:t>
      </w:r>
      <w:proofErr w:type="spellStart"/>
      <w:r>
        <w:t>jnen</w:t>
      </w:r>
      <w:proofErr w:type="spellEnd"/>
      <w:r>
        <w:t xml:space="preserve"> </w:t>
      </w:r>
      <w:proofErr w:type="spellStart"/>
      <w:r>
        <w:t>ainen</w:t>
      </w:r>
      <w:proofErr w:type="spellEnd"/>
      <w:r>
        <w:t xml:space="preserve"> andern </w:t>
      </w:r>
      <w:proofErr w:type="spellStart"/>
      <w:r>
        <w:t>sun</w:t>
      </w:r>
      <w:proofErr w:type="spellEnd"/>
      <w:r>
        <w:t xml:space="preserve"> gibt / </w:t>
      </w:r>
      <w:proofErr w:type="spellStart"/>
      <w:r>
        <w:t>naemlich</w:t>
      </w:r>
      <w:proofErr w:type="spellEnd"/>
      <w:r>
        <w:t xml:space="preserve"> / den er liebet / Salomon / und David glaubt / das </w:t>
      </w:r>
      <w:proofErr w:type="spellStart"/>
      <w:r>
        <w:t>diser</w:t>
      </w:r>
      <w:proofErr w:type="spellEnd"/>
      <w:r>
        <w:t xml:space="preserve"> Salomon von der Bathseba </w:t>
      </w:r>
      <w:proofErr w:type="spellStart"/>
      <w:r>
        <w:t>geborn</w:t>
      </w:r>
      <w:proofErr w:type="spellEnd"/>
      <w:r>
        <w:t xml:space="preserve"> / werde das </w:t>
      </w:r>
      <w:proofErr w:type="spellStart"/>
      <w:r>
        <w:t>Hauß</w:t>
      </w:r>
      <w:proofErr w:type="spellEnd"/>
      <w:r>
        <w:t xml:space="preserve"> den Tempel des Herren </w:t>
      </w:r>
      <w:proofErr w:type="spellStart"/>
      <w:r>
        <w:t>bawen</w:t>
      </w:r>
      <w:proofErr w:type="spellEnd"/>
      <w:r>
        <w:t xml:space="preserve"> / dazu </w:t>
      </w:r>
      <w:proofErr w:type="spellStart"/>
      <w:r>
        <w:t>jm</w:t>
      </w:r>
      <w:proofErr w:type="spellEnd"/>
      <w:r>
        <w:t xml:space="preserve"> </w:t>
      </w:r>
      <w:proofErr w:type="spellStart"/>
      <w:r>
        <w:t>fried</w:t>
      </w:r>
      <w:proofErr w:type="spellEnd"/>
      <w:r>
        <w:t xml:space="preserve"> regieren und </w:t>
      </w:r>
      <w:proofErr w:type="spellStart"/>
      <w:r>
        <w:t>herschen</w:t>
      </w:r>
      <w:proofErr w:type="spellEnd"/>
      <w:r>
        <w:t xml:space="preserve"> / das sind on </w:t>
      </w:r>
      <w:proofErr w:type="spellStart"/>
      <w:r>
        <w:t>zweiffel</w:t>
      </w:r>
      <w:proofErr w:type="spellEnd"/>
      <w:r>
        <w:t xml:space="preserve"> die </w:t>
      </w:r>
      <w:proofErr w:type="spellStart"/>
      <w:r>
        <w:t>troestungen</w:t>
      </w:r>
      <w:proofErr w:type="spellEnd"/>
      <w:r>
        <w:t xml:space="preserve"> / die David seinem </w:t>
      </w:r>
      <w:proofErr w:type="spellStart"/>
      <w:r>
        <w:t>weib</w:t>
      </w:r>
      <w:proofErr w:type="spellEnd"/>
      <w:r>
        <w:t xml:space="preserve"> </w:t>
      </w:r>
      <w:proofErr w:type="spellStart"/>
      <w:r>
        <w:t>erzaelet</w:t>
      </w:r>
      <w:proofErr w:type="spellEnd"/>
      <w:r>
        <w:t xml:space="preserve"> / und damit </w:t>
      </w:r>
      <w:proofErr w:type="spellStart"/>
      <w:r>
        <w:t>getroestet</w:t>
      </w:r>
      <w:proofErr w:type="spellEnd"/>
      <w:r>
        <w:t xml:space="preserve"> hat. </w:t>
      </w:r>
      <w:proofErr w:type="spellStart"/>
      <w:r>
        <w:t>Darumb</w:t>
      </w:r>
      <w:proofErr w:type="spellEnd"/>
      <w:r>
        <w:t xml:space="preserve"> sagen die Juden Bathseba habe David </w:t>
      </w:r>
      <w:proofErr w:type="spellStart"/>
      <w:r>
        <w:t>nit</w:t>
      </w:r>
      <w:proofErr w:type="spellEnd"/>
      <w:r>
        <w:t xml:space="preserve"> </w:t>
      </w:r>
      <w:proofErr w:type="spellStart"/>
      <w:r>
        <w:t>woellen</w:t>
      </w:r>
      <w:proofErr w:type="spellEnd"/>
      <w:r>
        <w:t xml:space="preserve"> </w:t>
      </w:r>
      <w:proofErr w:type="spellStart"/>
      <w:r>
        <w:t>Eeliche</w:t>
      </w:r>
      <w:proofErr w:type="spellEnd"/>
      <w:r>
        <w:t xml:space="preserve"> </w:t>
      </w:r>
      <w:proofErr w:type="spellStart"/>
      <w:r>
        <w:t>pflicht</w:t>
      </w:r>
      <w:proofErr w:type="spellEnd"/>
      <w:r>
        <w:t xml:space="preserve"> und </w:t>
      </w:r>
      <w:proofErr w:type="spellStart"/>
      <w:r>
        <w:t>beiwonung</w:t>
      </w:r>
      <w:proofErr w:type="spellEnd"/>
      <w:r>
        <w:t xml:space="preserve"> thun / er </w:t>
      </w:r>
      <w:proofErr w:type="spellStart"/>
      <w:r>
        <w:t>verhaisse</w:t>
      </w:r>
      <w:proofErr w:type="spellEnd"/>
      <w:r>
        <w:t xml:space="preserve"> dann </w:t>
      </w:r>
      <w:proofErr w:type="spellStart"/>
      <w:r>
        <w:t>jr</w:t>
      </w:r>
      <w:proofErr w:type="spellEnd"/>
      <w:r>
        <w:t xml:space="preserve"> mit dem </w:t>
      </w:r>
      <w:proofErr w:type="spellStart"/>
      <w:r>
        <w:t>Ayd</w:t>
      </w:r>
      <w:proofErr w:type="spellEnd"/>
      <w:r>
        <w:t xml:space="preserve"> / das er </w:t>
      </w:r>
      <w:proofErr w:type="spellStart"/>
      <w:r>
        <w:t>woell</w:t>
      </w:r>
      <w:proofErr w:type="spellEnd"/>
      <w:r>
        <w:t xml:space="preserve"> den </w:t>
      </w:r>
      <w:proofErr w:type="spellStart"/>
      <w:r>
        <w:t>sun</w:t>
      </w:r>
      <w:proofErr w:type="spellEnd"/>
      <w:r>
        <w:t xml:space="preserve"> / so von </w:t>
      </w:r>
      <w:proofErr w:type="spellStart"/>
      <w:r>
        <w:t>jr</w:t>
      </w:r>
      <w:proofErr w:type="spellEnd"/>
      <w:r>
        <w:t xml:space="preserve"> </w:t>
      </w:r>
      <w:proofErr w:type="spellStart"/>
      <w:r>
        <w:t>geborn</w:t>
      </w:r>
      <w:proofErr w:type="spellEnd"/>
      <w:r>
        <w:t xml:space="preserve"> werde / zum </w:t>
      </w:r>
      <w:proofErr w:type="spellStart"/>
      <w:r>
        <w:t>Künig</w:t>
      </w:r>
      <w:proofErr w:type="spellEnd"/>
      <w:r>
        <w:t xml:space="preserve"> nach </w:t>
      </w:r>
      <w:proofErr w:type="spellStart"/>
      <w:r>
        <w:t>jm</w:t>
      </w:r>
      <w:proofErr w:type="spellEnd"/>
      <w:r>
        <w:t xml:space="preserve"> bestimmen </w:t>
      </w:r>
      <w:proofErr w:type="spellStart"/>
      <w:r>
        <w:t>unnd</w:t>
      </w:r>
      <w:proofErr w:type="spellEnd"/>
      <w:r>
        <w:t xml:space="preserve"> verschaffen / das dann auch geschehen / </w:t>
      </w:r>
      <w:proofErr w:type="spellStart"/>
      <w:r>
        <w:t>darumb</w:t>
      </w:r>
      <w:proofErr w:type="spellEnd"/>
      <w:r>
        <w:t xml:space="preserve"> </w:t>
      </w:r>
      <w:proofErr w:type="spellStart"/>
      <w:r>
        <w:t>schlaeffet</w:t>
      </w:r>
      <w:proofErr w:type="spellEnd"/>
      <w:r>
        <w:t xml:space="preserve"> er zu seiner zeit bei </w:t>
      </w:r>
      <w:proofErr w:type="spellStart"/>
      <w:r>
        <w:t>jr</w:t>
      </w:r>
      <w:proofErr w:type="spellEnd"/>
      <w:r>
        <w:t xml:space="preserve"> / und sie </w:t>
      </w:r>
      <w:proofErr w:type="spellStart"/>
      <w:r>
        <w:t>empfieng</w:t>
      </w:r>
      <w:proofErr w:type="spellEnd"/>
      <w:r>
        <w:t xml:space="preserve"> und ward schwanger / gebar </w:t>
      </w:r>
      <w:proofErr w:type="spellStart"/>
      <w:r>
        <w:t>ainen</w:t>
      </w:r>
      <w:proofErr w:type="spellEnd"/>
      <w:r>
        <w:t xml:space="preserve"> </w:t>
      </w:r>
      <w:proofErr w:type="spellStart"/>
      <w:r>
        <w:t>sun</w:t>
      </w:r>
      <w:proofErr w:type="spellEnd"/>
      <w:r>
        <w:t xml:space="preserve"> / den </w:t>
      </w:r>
      <w:proofErr w:type="spellStart"/>
      <w:r>
        <w:t>huieß</w:t>
      </w:r>
      <w:proofErr w:type="spellEnd"/>
      <w:r>
        <w:t xml:space="preserve"> er Salomon. Welchen der Herr mit so </w:t>
      </w:r>
      <w:proofErr w:type="spellStart"/>
      <w:r>
        <w:t>manicherlai</w:t>
      </w:r>
      <w:proofErr w:type="spellEnd"/>
      <w:r>
        <w:t xml:space="preserve"> </w:t>
      </w:r>
      <w:proofErr w:type="spellStart"/>
      <w:r>
        <w:t>gabenn</w:t>
      </w:r>
      <w:proofErr w:type="spellEnd"/>
      <w:r>
        <w:t xml:space="preserve"> der </w:t>
      </w:r>
      <w:proofErr w:type="spellStart"/>
      <w:r>
        <w:t>natur</w:t>
      </w:r>
      <w:proofErr w:type="spellEnd"/>
      <w:r>
        <w:t xml:space="preserve"> und </w:t>
      </w:r>
      <w:proofErr w:type="spellStart"/>
      <w:r>
        <w:t>gnaden</w:t>
      </w:r>
      <w:proofErr w:type="spellEnd"/>
      <w:r>
        <w:t xml:space="preserve"> begnadet / das </w:t>
      </w:r>
      <w:proofErr w:type="spellStart"/>
      <w:r>
        <w:t>billich</w:t>
      </w:r>
      <w:proofErr w:type="spellEnd"/>
      <w:r>
        <w:t xml:space="preserve"> von </w:t>
      </w:r>
      <w:proofErr w:type="spellStart"/>
      <w:r>
        <w:t>jm</w:t>
      </w:r>
      <w:proofErr w:type="spellEnd"/>
      <w:r>
        <w:t xml:space="preserve"> gesagt </w:t>
      </w:r>
      <w:proofErr w:type="spellStart"/>
      <w:r>
        <w:t>wrudt</w:t>
      </w:r>
      <w:proofErr w:type="spellEnd"/>
      <w:r>
        <w:t xml:space="preserve"> / der Herr hab </w:t>
      </w:r>
      <w:proofErr w:type="spellStart"/>
      <w:r>
        <w:t>jn</w:t>
      </w:r>
      <w:proofErr w:type="spellEnd"/>
      <w:r>
        <w:t xml:space="preserve"> mit sonderlichen </w:t>
      </w:r>
      <w:proofErr w:type="spellStart"/>
      <w:r>
        <w:t>gnaden</w:t>
      </w:r>
      <w:proofErr w:type="spellEnd"/>
      <w:r>
        <w:t xml:space="preserve"> / und </w:t>
      </w:r>
      <w:proofErr w:type="spellStart"/>
      <w:r>
        <w:t>wolgefallen</w:t>
      </w:r>
      <w:proofErr w:type="spellEnd"/>
      <w:r>
        <w:t xml:space="preserve"> geliebt / als </w:t>
      </w:r>
      <w:proofErr w:type="spellStart"/>
      <w:r>
        <w:t>ainen</w:t>
      </w:r>
      <w:proofErr w:type="spellEnd"/>
      <w:r>
        <w:t xml:space="preserve"> </w:t>
      </w:r>
      <w:proofErr w:type="spellStart"/>
      <w:r>
        <w:t>sun</w:t>
      </w:r>
      <w:proofErr w:type="spellEnd"/>
      <w:r>
        <w:t xml:space="preserve"> / von dem gesagt ist / Er </w:t>
      </w:r>
      <w:proofErr w:type="spellStart"/>
      <w:r>
        <w:t>würt</w:t>
      </w:r>
      <w:proofErr w:type="spellEnd"/>
      <w:r>
        <w:t xml:space="preserve"> mein </w:t>
      </w:r>
      <w:proofErr w:type="spellStart"/>
      <w:r>
        <w:t>sun</w:t>
      </w:r>
      <w:proofErr w:type="spellEnd"/>
      <w:r>
        <w:t xml:space="preserve"> / </w:t>
      </w:r>
      <w:proofErr w:type="spellStart"/>
      <w:r>
        <w:t>unnd</w:t>
      </w:r>
      <w:proofErr w:type="spellEnd"/>
      <w:r>
        <w:t xml:space="preserve"> ich sein </w:t>
      </w:r>
      <w:proofErr w:type="spellStart"/>
      <w:r>
        <w:t>vatter</w:t>
      </w:r>
      <w:proofErr w:type="spellEnd"/>
      <w:r>
        <w:t xml:space="preserve"> sein. </w:t>
      </w:r>
    </w:p>
    <w:p w14:paraId="2207EF7B" w14:textId="77777777" w:rsidR="001B58A6" w:rsidRDefault="001B58A6" w:rsidP="001B58A6">
      <w:pPr>
        <w:pStyle w:val="StandardWeb"/>
      </w:pPr>
      <w:r>
        <w:t xml:space="preserve">Itzt erst ist David wider </w:t>
      </w:r>
      <w:proofErr w:type="spellStart"/>
      <w:r>
        <w:t>auffgericht</w:t>
      </w:r>
      <w:proofErr w:type="spellEnd"/>
      <w:r>
        <w:t xml:space="preserve"> / und zurecht bracht / wie er vormals / ehe dann er in solch </w:t>
      </w:r>
      <w:proofErr w:type="spellStart"/>
      <w:r>
        <w:t>schwaer</w:t>
      </w:r>
      <w:proofErr w:type="spellEnd"/>
      <w:r>
        <w:t xml:space="preserve"> </w:t>
      </w:r>
      <w:proofErr w:type="spellStart"/>
      <w:r>
        <w:t>sünden</w:t>
      </w:r>
      <w:proofErr w:type="spellEnd"/>
      <w:r>
        <w:t xml:space="preserve"> fiel / war </w:t>
      </w:r>
      <w:proofErr w:type="spellStart"/>
      <w:r>
        <w:t>frumm</w:t>
      </w:r>
      <w:proofErr w:type="spellEnd"/>
      <w:r>
        <w:t xml:space="preserve"> und gerecht / das er </w:t>
      </w:r>
      <w:proofErr w:type="spellStart"/>
      <w:r>
        <w:t>kain</w:t>
      </w:r>
      <w:proofErr w:type="spellEnd"/>
      <w:r>
        <w:t xml:space="preserve"> </w:t>
      </w:r>
      <w:proofErr w:type="spellStart"/>
      <w:r>
        <w:t>boeß</w:t>
      </w:r>
      <w:proofErr w:type="spellEnd"/>
      <w:r>
        <w:t xml:space="preserve"> gewissen / </w:t>
      </w:r>
      <w:proofErr w:type="spellStart"/>
      <w:r>
        <w:t>diser</w:t>
      </w:r>
      <w:proofErr w:type="spellEnd"/>
      <w:r>
        <w:t xml:space="preserve"> </w:t>
      </w:r>
      <w:proofErr w:type="spellStart"/>
      <w:r>
        <w:t>sünden</w:t>
      </w:r>
      <w:proofErr w:type="spellEnd"/>
      <w:r>
        <w:t xml:space="preserve"> halb vor Gott hat / das ist </w:t>
      </w:r>
      <w:proofErr w:type="spellStart"/>
      <w:r>
        <w:t>kainer</w:t>
      </w:r>
      <w:proofErr w:type="spellEnd"/>
      <w:r>
        <w:t xml:space="preserve"> </w:t>
      </w:r>
      <w:proofErr w:type="spellStart"/>
      <w:r>
        <w:t>verdamnuß</w:t>
      </w:r>
      <w:proofErr w:type="spellEnd"/>
      <w:r>
        <w:t xml:space="preserve"> von wegen der selben </w:t>
      </w:r>
      <w:proofErr w:type="spellStart"/>
      <w:r>
        <w:t>sünden</w:t>
      </w:r>
      <w:proofErr w:type="spellEnd"/>
      <w:r>
        <w:t xml:space="preserve"> / </w:t>
      </w:r>
      <w:proofErr w:type="spellStart"/>
      <w:r>
        <w:t>bedarff</w:t>
      </w:r>
      <w:proofErr w:type="spellEnd"/>
      <w:r>
        <w:t xml:space="preserve"> er sich besorgen / welches daher </w:t>
      </w:r>
      <w:proofErr w:type="spellStart"/>
      <w:r>
        <w:t>kompt</w:t>
      </w:r>
      <w:proofErr w:type="spellEnd"/>
      <w:r>
        <w:t xml:space="preserve"> / </w:t>
      </w:r>
      <w:proofErr w:type="spellStart"/>
      <w:r>
        <w:t>ainem</w:t>
      </w:r>
      <w:proofErr w:type="spellEnd"/>
      <w:r>
        <w:t xml:space="preserve"> </w:t>
      </w:r>
      <w:proofErr w:type="spellStart"/>
      <w:r>
        <w:t>ieden</w:t>
      </w:r>
      <w:proofErr w:type="spellEnd"/>
      <w:r>
        <w:t xml:space="preserve"> so durch den glauben gerechtfertiget / </w:t>
      </w:r>
      <w:proofErr w:type="spellStart"/>
      <w:r>
        <w:t>warhafftig</w:t>
      </w:r>
      <w:proofErr w:type="spellEnd"/>
      <w:r>
        <w:t xml:space="preserve"> verziehen / und vergeben werden. Folget </w:t>
      </w:r>
      <w:proofErr w:type="spellStart"/>
      <w:r>
        <w:t>weitter</w:t>
      </w:r>
      <w:proofErr w:type="spellEnd"/>
      <w:r>
        <w:t xml:space="preserve">. </w:t>
      </w:r>
    </w:p>
    <w:p w14:paraId="257B0113" w14:textId="77777777" w:rsidR="001B58A6" w:rsidRDefault="001B58A6" w:rsidP="001B58A6">
      <w:pPr>
        <w:pStyle w:val="StandardWeb"/>
      </w:pPr>
      <w:r>
        <w:rPr>
          <w:rStyle w:val="Fett"/>
          <w:rFonts w:eastAsiaTheme="majorEastAsia"/>
        </w:rPr>
        <w:t xml:space="preserve">Und er that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under</w:t>
      </w:r>
      <w:proofErr w:type="spellEnd"/>
      <w:r>
        <w:rPr>
          <w:rStyle w:val="Fett"/>
          <w:rFonts w:eastAsiaTheme="majorEastAsia"/>
        </w:rPr>
        <w:t xml:space="preserve"> die </w:t>
      </w:r>
      <w:proofErr w:type="spellStart"/>
      <w:r>
        <w:rPr>
          <w:rStyle w:val="Fett"/>
          <w:rFonts w:eastAsiaTheme="majorEastAsia"/>
        </w:rPr>
        <w:t>handt</w:t>
      </w:r>
      <w:proofErr w:type="spellEnd"/>
      <w:r>
        <w:rPr>
          <w:rStyle w:val="Fett"/>
          <w:rFonts w:eastAsiaTheme="majorEastAsia"/>
        </w:rPr>
        <w:t xml:space="preserve"> Nathan des Propheten / der hieß in </w:t>
      </w:r>
      <w:proofErr w:type="spellStart"/>
      <w:r>
        <w:rPr>
          <w:rStyle w:val="Fett"/>
          <w:rFonts w:eastAsiaTheme="majorEastAsia"/>
        </w:rPr>
        <w:t>Jedid</w:t>
      </w:r>
      <w:proofErr w:type="spellEnd"/>
      <w:r>
        <w:rPr>
          <w:rStyle w:val="Fett"/>
          <w:rFonts w:eastAsiaTheme="majorEastAsia"/>
        </w:rPr>
        <w:t xml:space="preserve"> Ja / </w:t>
      </w:r>
      <w:proofErr w:type="spellStart"/>
      <w:r>
        <w:rPr>
          <w:rStyle w:val="Fett"/>
          <w:rFonts w:eastAsiaTheme="majorEastAsia"/>
        </w:rPr>
        <w:t>umb</w:t>
      </w:r>
      <w:proofErr w:type="spellEnd"/>
      <w:r>
        <w:rPr>
          <w:rStyle w:val="Fett"/>
          <w:rFonts w:eastAsiaTheme="majorEastAsia"/>
        </w:rPr>
        <w:t xml:space="preserve"> des Herrn willen.</w:t>
      </w:r>
      <w:r>
        <w:t xml:space="preserve"> </w:t>
      </w:r>
    </w:p>
    <w:p w14:paraId="7AE50300" w14:textId="77777777" w:rsidR="001B58A6" w:rsidRDefault="001B58A6" w:rsidP="001B58A6">
      <w:pPr>
        <w:pStyle w:val="StandardWeb"/>
      </w:pPr>
      <w:r>
        <w:rPr>
          <w:rStyle w:val="Hervorhebung"/>
        </w:rPr>
        <w:t xml:space="preserve">Davids ander </w:t>
      </w:r>
      <w:proofErr w:type="spellStart"/>
      <w:r>
        <w:rPr>
          <w:rStyle w:val="Hervorhebung"/>
        </w:rPr>
        <w:t>sun</w:t>
      </w:r>
      <w:proofErr w:type="spellEnd"/>
      <w:r>
        <w:rPr>
          <w:rStyle w:val="Hervorhebung"/>
        </w:rPr>
        <w:t xml:space="preserve"> </w:t>
      </w:r>
      <w:proofErr w:type="spellStart"/>
      <w:r>
        <w:rPr>
          <w:rStyle w:val="Hervorhebung"/>
        </w:rPr>
        <w:t>wirt</w:t>
      </w:r>
      <w:proofErr w:type="spellEnd"/>
      <w:r>
        <w:rPr>
          <w:rStyle w:val="Hervorhebung"/>
        </w:rPr>
        <w:t xml:space="preserve"> Salomon </w:t>
      </w:r>
      <w:proofErr w:type="spellStart"/>
      <w:r>
        <w:rPr>
          <w:rStyle w:val="Hervorhebung"/>
        </w:rPr>
        <w:t>genant</w:t>
      </w:r>
      <w:proofErr w:type="spellEnd"/>
      <w:r>
        <w:rPr>
          <w:rStyle w:val="Hervorhebung"/>
        </w:rPr>
        <w:t xml:space="preserve"> von Nathan / </w:t>
      </w:r>
      <w:proofErr w:type="spellStart"/>
      <w:r>
        <w:rPr>
          <w:rStyle w:val="Hervorhebung"/>
        </w:rPr>
        <w:t>warumb</w:t>
      </w:r>
      <w:proofErr w:type="spellEnd"/>
      <w:r>
        <w:t xml:space="preserve"> Dem </w:t>
      </w:r>
      <w:proofErr w:type="spellStart"/>
      <w:r>
        <w:t>kind</w:t>
      </w:r>
      <w:proofErr w:type="spellEnd"/>
      <w:r>
        <w:t xml:space="preserve"> / so David in der </w:t>
      </w:r>
      <w:proofErr w:type="spellStart"/>
      <w:r>
        <w:t>Ee</w:t>
      </w:r>
      <w:proofErr w:type="spellEnd"/>
      <w:r>
        <w:t xml:space="preserve"> mit Bathseba </w:t>
      </w:r>
      <w:proofErr w:type="spellStart"/>
      <w:r>
        <w:t>geborn</w:t>
      </w:r>
      <w:proofErr w:type="spellEnd"/>
      <w:r>
        <w:t xml:space="preserve"> / </w:t>
      </w:r>
      <w:proofErr w:type="spellStart"/>
      <w:r>
        <w:t>wirt</w:t>
      </w:r>
      <w:proofErr w:type="spellEnd"/>
      <w:r>
        <w:t xml:space="preserve"> d‘ </w:t>
      </w:r>
      <w:proofErr w:type="spellStart"/>
      <w:r>
        <w:t>nam</w:t>
      </w:r>
      <w:proofErr w:type="spellEnd"/>
      <w:r>
        <w:t xml:space="preserve"> Salomo / durch den Propheten Nathan / </w:t>
      </w:r>
      <w:proofErr w:type="spellStart"/>
      <w:r>
        <w:t>auß</w:t>
      </w:r>
      <w:proofErr w:type="spellEnd"/>
      <w:r>
        <w:t xml:space="preserve"> </w:t>
      </w:r>
      <w:proofErr w:type="spellStart"/>
      <w:r>
        <w:t>befelch</w:t>
      </w:r>
      <w:proofErr w:type="spellEnd"/>
      <w:r>
        <w:t xml:space="preserve"> des Herrn gegeben / </w:t>
      </w:r>
      <w:proofErr w:type="spellStart"/>
      <w:r>
        <w:t>darumb</w:t>
      </w:r>
      <w:proofErr w:type="spellEnd"/>
      <w:r>
        <w:t xml:space="preserve"> das er friedlich </w:t>
      </w:r>
      <w:proofErr w:type="spellStart"/>
      <w:r>
        <w:t>regniren</w:t>
      </w:r>
      <w:proofErr w:type="spellEnd"/>
      <w:r>
        <w:t xml:space="preserve"> </w:t>
      </w:r>
      <w:proofErr w:type="spellStart"/>
      <w:r>
        <w:t>würt</w:t>
      </w:r>
      <w:proofErr w:type="spellEnd"/>
      <w:r>
        <w:t xml:space="preserve">. David </w:t>
      </w:r>
      <w:proofErr w:type="spellStart"/>
      <w:r>
        <w:t>abe</w:t>
      </w:r>
      <w:proofErr w:type="spellEnd"/>
      <w:r>
        <w:t xml:space="preserve"> </w:t>
      </w:r>
      <w:proofErr w:type="spellStart"/>
      <w:r>
        <w:t>rhat</w:t>
      </w:r>
      <w:proofErr w:type="spellEnd"/>
      <w:r>
        <w:t xml:space="preserve"> </w:t>
      </w:r>
      <w:proofErr w:type="spellStart"/>
      <w:r>
        <w:t>jn</w:t>
      </w:r>
      <w:proofErr w:type="spellEnd"/>
      <w:r>
        <w:t xml:space="preserve"> auch </w:t>
      </w:r>
      <w:proofErr w:type="spellStart"/>
      <w:r>
        <w:t>genant</w:t>
      </w:r>
      <w:proofErr w:type="spellEnd"/>
      <w:r>
        <w:t xml:space="preserve"> </w:t>
      </w:r>
      <w:proofErr w:type="spellStart"/>
      <w:r>
        <w:t>Idada</w:t>
      </w:r>
      <w:proofErr w:type="spellEnd"/>
      <w:r>
        <w:t xml:space="preserve"> / das ist / lieblich dem Herrn / dann </w:t>
      </w:r>
      <w:proofErr w:type="spellStart"/>
      <w:r>
        <w:t>auß</w:t>
      </w:r>
      <w:proofErr w:type="spellEnd"/>
      <w:r>
        <w:t xml:space="preserve"> den gaben / mit denen der </w:t>
      </w:r>
      <w:proofErr w:type="spellStart"/>
      <w:r>
        <w:t>herr</w:t>
      </w:r>
      <w:proofErr w:type="spellEnd"/>
      <w:r>
        <w:t xml:space="preserve"> </w:t>
      </w:r>
      <w:proofErr w:type="spellStart"/>
      <w:r>
        <w:t>jn</w:t>
      </w:r>
      <w:proofErr w:type="spellEnd"/>
      <w:r>
        <w:t xml:space="preserve"> </w:t>
      </w:r>
      <w:proofErr w:type="spellStart"/>
      <w:r>
        <w:t>gezirt</w:t>
      </w:r>
      <w:proofErr w:type="spellEnd"/>
      <w:r>
        <w:t xml:space="preserve"> hat / ward erachtet / das er </w:t>
      </w:r>
      <w:proofErr w:type="spellStart"/>
      <w:r>
        <w:t>jn</w:t>
      </w:r>
      <w:proofErr w:type="spellEnd"/>
      <w:r>
        <w:t xml:space="preserve"> liebet / und </w:t>
      </w:r>
      <w:proofErr w:type="spellStart"/>
      <w:r>
        <w:t>fur</w:t>
      </w:r>
      <w:proofErr w:type="spellEnd"/>
      <w:r>
        <w:t xml:space="preserve"> andere </w:t>
      </w:r>
      <w:proofErr w:type="spellStart"/>
      <w:r>
        <w:t>kinder</w:t>
      </w:r>
      <w:proofErr w:type="spellEnd"/>
      <w:r>
        <w:t xml:space="preserve"> Davids seine </w:t>
      </w:r>
      <w:proofErr w:type="spellStart"/>
      <w:r>
        <w:t>brueder</w:t>
      </w:r>
      <w:proofErr w:type="spellEnd"/>
      <w:r>
        <w:t xml:space="preserve"> / zum Reich verordnet / ob er </w:t>
      </w:r>
      <w:proofErr w:type="spellStart"/>
      <w:r>
        <w:t>wol</w:t>
      </w:r>
      <w:proofErr w:type="spellEnd"/>
      <w:r>
        <w:t xml:space="preserve"> </w:t>
      </w:r>
      <w:proofErr w:type="spellStart"/>
      <w:r>
        <w:t>vonn</w:t>
      </w:r>
      <w:proofErr w:type="spellEnd"/>
      <w:r>
        <w:t xml:space="preserve"> </w:t>
      </w:r>
      <w:proofErr w:type="spellStart"/>
      <w:r>
        <w:t>ainer</w:t>
      </w:r>
      <w:proofErr w:type="spellEnd"/>
      <w:r>
        <w:t xml:space="preserve"> </w:t>
      </w:r>
      <w:proofErr w:type="spellStart"/>
      <w:r>
        <w:t>sünderin</w:t>
      </w:r>
      <w:proofErr w:type="spellEnd"/>
      <w:r>
        <w:t xml:space="preserve"> / itzt aber </w:t>
      </w:r>
      <w:proofErr w:type="spellStart"/>
      <w:r>
        <w:t>ain</w:t>
      </w:r>
      <w:proofErr w:type="spellEnd"/>
      <w:r>
        <w:t xml:space="preserve"> </w:t>
      </w:r>
      <w:proofErr w:type="spellStart"/>
      <w:r>
        <w:t>frumm</w:t>
      </w:r>
      <w:proofErr w:type="spellEnd"/>
      <w:r>
        <w:t xml:space="preserve"> </w:t>
      </w:r>
      <w:proofErr w:type="spellStart"/>
      <w:r>
        <w:t>Eefraw</w:t>
      </w:r>
      <w:proofErr w:type="spellEnd"/>
      <w:r>
        <w:t xml:space="preserve"> Davids / und </w:t>
      </w:r>
      <w:proofErr w:type="spellStart"/>
      <w:r>
        <w:t>nit</w:t>
      </w:r>
      <w:proofErr w:type="spellEnd"/>
      <w:r>
        <w:t xml:space="preserve"> im </w:t>
      </w:r>
      <w:proofErr w:type="spellStart"/>
      <w:r>
        <w:t>Eebruch</w:t>
      </w:r>
      <w:proofErr w:type="spellEnd"/>
      <w:r>
        <w:t xml:space="preserve"> </w:t>
      </w:r>
      <w:proofErr w:type="spellStart"/>
      <w:r>
        <w:t>geborn</w:t>
      </w:r>
      <w:proofErr w:type="spellEnd"/>
      <w:r>
        <w:t xml:space="preserve"> / den thut sein </w:t>
      </w:r>
      <w:proofErr w:type="spellStart"/>
      <w:r>
        <w:t>vater</w:t>
      </w:r>
      <w:proofErr w:type="spellEnd"/>
      <w:r>
        <w:t xml:space="preserve"> </w:t>
      </w:r>
      <w:proofErr w:type="spellStart"/>
      <w:r>
        <w:t>under</w:t>
      </w:r>
      <w:proofErr w:type="spellEnd"/>
      <w:r>
        <w:t xml:space="preserve"> die </w:t>
      </w:r>
      <w:proofErr w:type="spellStart"/>
      <w:r>
        <w:t>hand</w:t>
      </w:r>
      <w:proofErr w:type="spellEnd"/>
      <w:r>
        <w:t xml:space="preserve"> Nathan des Propheten / der </w:t>
      </w:r>
      <w:proofErr w:type="spellStart"/>
      <w:r>
        <w:t>jn</w:t>
      </w:r>
      <w:proofErr w:type="spellEnd"/>
      <w:r>
        <w:t xml:space="preserve"> im Gottes dienst </w:t>
      </w:r>
      <w:proofErr w:type="spellStart"/>
      <w:r>
        <w:t>zeücht</w:t>
      </w:r>
      <w:proofErr w:type="spellEnd"/>
      <w:r>
        <w:t xml:space="preserve"> / und </w:t>
      </w:r>
      <w:proofErr w:type="spellStart"/>
      <w:r>
        <w:t>rechtschaffnem</w:t>
      </w:r>
      <w:proofErr w:type="spellEnd"/>
      <w:r>
        <w:t xml:space="preserve"> leben und </w:t>
      </w:r>
      <w:proofErr w:type="spellStart"/>
      <w:r>
        <w:t>wandel</w:t>
      </w:r>
      <w:proofErr w:type="spellEnd"/>
      <w:r>
        <w:t xml:space="preserve"> </w:t>
      </w:r>
      <w:proofErr w:type="spellStart"/>
      <w:r>
        <w:t>underrichtet</w:t>
      </w:r>
      <w:proofErr w:type="spellEnd"/>
      <w:r>
        <w:t xml:space="preserve"> / dann bei </w:t>
      </w:r>
      <w:proofErr w:type="spellStart"/>
      <w:r>
        <w:t>frummen</w:t>
      </w:r>
      <w:proofErr w:type="spellEnd"/>
      <w:r>
        <w:t xml:space="preserve"> und </w:t>
      </w:r>
      <w:proofErr w:type="spellStart"/>
      <w:r>
        <w:t>Gottsfoerchtigen</w:t>
      </w:r>
      <w:proofErr w:type="spellEnd"/>
      <w:r>
        <w:t xml:space="preserve"> </w:t>
      </w:r>
      <w:proofErr w:type="spellStart"/>
      <w:r>
        <w:t>zucht</w:t>
      </w:r>
      <w:proofErr w:type="spellEnd"/>
      <w:r>
        <w:t xml:space="preserve"> und Schulmaistern / werden die </w:t>
      </w:r>
      <w:proofErr w:type="spellStart"/>
      <w:r>
        <w:t>kinder</w:t>
      </w:r>
      <w:proofErr w:type="spellEnd"/>
      <w:r>
        <w:t xml:space="preserve"> auch wie </w:t>
      </w:r>
      <w:proofErr w:type="spellStart"/>
      <w:r>
        <w:t>jre</w:t>
      </w:r>
      <w:proofErr w:type="spellEnd"/>
      <w:r>
        <w:t xml:space="preserve"> </w:t>
      </w:r>
      <w:proofErr w:type="spellStart"/>
      <w:r>
        <w:t>Maister</w:t>
      </w:r>
      <w:proofErr w:type="spellEnd"/>
      <w:r>
        <w:t xml:space="preserve"> </w:t>
      </w:r>
      <w:proofErr w:type="spellStart"/>
      <w:r>
        <w:t>sindt</w:t>
      </w:r>
      <w:proofErr w:type="spellEnd"/>
      <w:r>
        <w:t xml:space="preserve"> / züchtig / </w:t>
      </w:r>
      <w:proofErr w:type="spellStart"/>
      <w:r>
        <w:t>frumm</w:t>
      </w:r>
      <w:proofErr w:type="spellEnd"/>
      <w:r>
        <w:t xml:space="preserve"> / und </w:t>
      </w:r>
      <w:proofErr w:type="spellStart"/>
      <w:r>
        <w:t>Gotsfoerchtig</w:t>
      </w:r>
      <w:proofErr w:type="spellEnd"/>
      <w:r>
        <w:t xml:space="preserve">. Wo man aber </w:t>
      </w:r>
      <w:proofErr w:type="spellStart"/>
      <w:r>
        <w:t>Gotloß</w:t>
      </w:r>
      <w:proofErr w:type="spellEnd"/>
      <w:r>
        <w:t xml:space="preserve"> und </w:t>
      </w:r>
      <w:proofErr w:type="spellStart"/>
      <w:r>
        <w:t>ongotsfoerchtige</w:t>
      </w:r>
      <w:proofErr w:type="spellEnd"/>
      <w:r>
        <w:t xml:space="preserve"> </w:t>
      </w:r>
      <w:proofErr w:type="spellStart"/>
      <w:r>
        <w:t>Schulmaister</w:t>
      </w:r>
      <w:proofErr w:type="spellEnd"/>
      <w:r>
        <w:t xml:space="preserve"> hat </w:t>
      </w:r>
      <w:proofErr w:type="spellStart"/>
      <w:r>
        <w:t>unnd</w:t>
      </w:r>
      <w:proofErr w:type="spellEnd"/>
      <w:r>
        <w:t xml:space="preserve"> </w:t>
      </w:r>
      <w:proofErr w:type="spellStart"/>
      <w:r>
        <w:t>hoeret</w:t>
      </w:r>
      <w:proofErr w:type="spellEnd"/>
      <w:r>
        <w:t xml:space="preserve"> / so machen sie auch </w:t>
      </w:r>
      <w:proofErr w:type="spellStart"/>
      <w:r>
        <w:t>Gottloß</w:t>
      </w:r>
      <w:proofErr w:type="spellEnd"/>
      <w:r>
        <w:t xml:space="preserve"> / </w:t>
      </w:r>
      <w:proofErr w:type="spellStart"/>
      <w:r>
        <w:t>unnd</w:t>
      </w:r>
      <w:proofErr w:type="spellEnd"/>
      <w:r>
        <w:t xml:space="preserve"> </w:t>
      </w:r>
      <w:proofErr w:type="spellStart"/>
      <w:r>
        <w:t>vonn</w:t>
      </w:r>
      <w:proofErr w:type="spellEnd"/>
      <w:r>
        <w:t xml:space="preserve"> aller </w:t>
      </w:r>
      <w:proofErr w:type="spellStart"/>
      <w:r>
        <w:t>Gotsforcht</w:t>
      </w:r>
      <w:proofErr w:type="spellEnd"/>
      <w:r>
        <w:t xml:space="preserve"> </w:t>
      </w:r>
      <w:proofErr w:type="spellStart"/>
      <w:r>
        <w:t>entfrembdte</w:t>
      </w:r>
      <w:proofErr w:type="spellEnd"/>
      <w:r>
        <w:t xml:space="preserve"> </w:t>
      </w:r>
      <w:proofErr w:type="spellStart"/>
      <w:r>
        <w:t>Schueler</w:t>
      </w:r>
      <w:proofErr w:type="spellEnd"/>
      <w:r>
        <w:t xml:space="preserve">. </w:t>
      </w:r>
      <w:proofErr w:type="spellStart"/>
      <w:r>
        <w:t>Darumb</w:t>
      </w:r>
      <w:proofErr w:type="spellEnd"/>
      <w:r>
        <w:t xml:space="preserve"> auch der </w:t>
      </w:r>
      <w:proofErr w:type="spellStart"/>
      <w:r>
        <w:t>Hailig</w:t>
      </w:r>
      <w:proofErr w:type="spellEnd"/>
      <w:r>
        <w:t xml:space="preserve"> Paulus </w:t>
      </w:r>
      <w:proofErr w:type="spellStart"/>
      <w:r>
        <w:t>Ephe</w:t>
      </w:r>
      <w:proofErr w:type="spellEnd"/>
      <w:r>
        <w:t xml:space="preserve">. 6. </w:t>
      </w:r>
      <w:proofErr w:type="spellStart"/>
      <w:r>
        <w:t>Ermanet</w:t>
      </w:r>
      <w:proofErr w:type="spellEnd"/>
      <w:r>
        <w:t xml:space="preserve"> die Eltern </w:t>
      </w:r>
      <w:proofErr w:type="spellStart"/>
      <w:r>
        <w:t>jre</w:t>
      </w:r>
      <w:proofErr w:type="spellEnd"/>
      <w:r>
        <w:t xml:space="preserve"> </w:t>
      </w:r>
      <w:proofErr w:type="spellStart"/>
      <w:r>
        <w:t>kinder</w:t>
      </w:r>
      <w:proofErr w:type="spellEnd"/>
      <w:r>
        <w:t xml:space="preserve"> mit </w:t>
      </w:r>
      <w:proofErr w:type="spellStart"/>
      <w:r>
        <w:t>fleiß</w:t>
      </w:r>
      <w:proofErr w:type="spellEnd"/>
      <w:r>
        <w:t xml:space="preserve"> </w:t>
      </w:r>
      <w:proofErr w:type="spellStart"/>
      <w:r>
        <w:t>auff</w:t>
      </w:r>
      <w:proofErr w:type="spellEnd"/>
      <w:r>
        <w:t xml:space="preserve"> zu ziehen / spricht / </w:t>
      </w:r>
      <w:proofErr w:type="spellStart"/>
      <w:r>
        <w:t>Ir</w:t>
      </w:r>
      <w:proofErr w:type="spellEnd"/>
      <w:r>
        <w:t xml:space="preserve"> </w:t>
      </w:r>
      <w:proofErr w:type="spellStart"/>
      <w:r>
        <w:t>vaeter</w:t>
      </w:r>
      <w:proofErr w:type="spellEnd"/>
      <w:r>
        <w:t xml:space="preserve"> </w:t>
      </w:r>
      <w:proofErr w:type="spellStart"/>
      <w:r>
        <w:t>reytzen</w:t>
      </w:r>
      <w:proofErr w:type="spellEnd"/>
      <w:r>
        <w:t xml:space="preserve"> </w:t>
      </w:r>
      <w:proofErr w:type="spellStart"/>
      <w:r>
        <w:t>ewere</w:t>
      </w:r>
      <w:proofErr w:type="spellEnd"/>
      <w:r>
        <w:t xml:space="preserve"> </w:t>
      </w:r>
      <w:proofErr w:type="spellStart"/>
      <w:r>
        <w:t>kinder</w:t>
      </w:r>
      <w:proofErr w:type="spellEnd"/>
      <w:r>
        <w:t xml:space="preserve"> </w:t>
      </w:r>
      <w:proofErr w:type="spellStart"/>
      <w:r>
        <w:t>nit</w:t>
      </w:r>
      <w:proofErr w:type="spellEnd"/>
      <w:r>
        <w:t xml:space="preserve"> zu </w:t>
      </w:r>
      <w:proofErr w:type="spellStart"/>
      <w:r>
        <w:t>zorn</w:t>
      </w:r>
      <w:proofErr w:type="spellEnd"/>
      <w:r>
        <w:t xml:space="preserve"> / sonder </w:t>
      </w:r>
      <w:proofErr w:type="spellStart"/>
      <w:r>
        <w:t>ziehendt</w:t>
      </w:r>
      <w:proofErr w:type="spellEnd"/>
      <w:r>
        <w:t xml:space="preserve"> sie </w:t>
      </w:r>
      <w:proofErr w:type="spellStart"/>
      <w:r>
        <w:t>auff</w:t>
      </w:r>
      <w:proofErr w:type="spellEnd"/>
      <w:r>
        <w:t xml:space="preserve"> in der </w:t>
      </w:r>
      <w:proofErr w:type="spellStart"/>
      <w:r>
        <w:t>zucht</w:t>
      </w:r>
      <w:proofErr w:type="spellEnd"/>
      <w:r>
        <w:t xml:space="preserve"> und </w:t>
      </w:r>
      <w:proofErr w:type="spellStart"/>
      <w:r>
        <w:t>ermanung</w:t>
      </w:r>
      <w:proofErr w:type="spellEnd"/>
      <w:r>
        <w:t xml:space="preserve"> an den Herrn. Und. 1. Timoth. 5. </w:t>
      </w:r>
      <w:proofErr w:type="spellStart"/>
      <w:r>
        <w:t>verbeut</w:t>
      </w:r>
      <w:proofErr w:type="spellEnd"/>
      <w:r>
        <w:t xml:space="preserve"> er die </w:t>
      </w:r>
      <w:proofErr w:type="spellStart"/>
      <w:r>
        <w:t>Widwen</w:t>
      </w:r>
      <w:proofErr w:type="spellEnd"/>
      <w:r>
        <w:t xml:space="preserve"> / so </w:t>
      </w:r>
      <w:proofErr w:type="spellStart"/>
      <w:r>
        <w:t>jre</w:t>
      </w:r>
      <w:proofErr w:type="spellEnd"/>
      <w:r>
        <w:t xml:space="preserve"> </w:t>
      </w:r>
      <w:proofErr w:type="spellStart"/>
      <w:r>
        <w:t>kinder</w:t>
      </w:r>
      <w:proofErr w:type="spellEnd"/>
      <w:r>
        <w:t xml:space="preserve"> </w:t>
      </w:r>
      <w:proofErr w:type="spellStart"/>
      <w:r>
        <w:t>nit</w:t>
      </w:r>
      <w:proofErr w:type="spellEnd"/>
      <w:r>
        <w:t xml:space="preserve"> </w:t>
      </w:r>
      <w:proofErr w:type="spellStart"/>
      <w:r>
        <w:t>eerlich</w:t>
      </w:r>
      <w:proofErr w:type="spellEnd"/>
      <w:r>
        <w:t xml:space="preserve"> / </w:t>
      </w:r>
      <w:proofErr w:type="spellStart"/>
      <w:r>
        <w:t>loeblich</w:t>
      </w:r>
      <w:proofErr w:type="spellEnd"/>
      <w:r>
        <w:t xml:space="preserve"> / und </w:t>
      </w:r>
      <w:proofErr w:type="spellStart"/>
      <w:r>
        <w:t>Gotsfoerchtig</w:t>
      </w:r>
      <w:proofErr w:type="spellEnd"/>
      <w:r>
        <w:t xml:space="preserve"> erzogen haben / an den </w:t>
      </w:r>
      <w:proofErr w:type="spellStart"/>
      <w:r>
        <w:t>gemainen</w:t>
      </w:r>
      <w:proofErr w:type="spellEnd"/>
      <w:r>
        <w:t xml:space="preserve"> dienst der Christen / angenommen werden. </w:t>
      </w:r>
      <w:proofErr w:type="spellStart"/>
      <w:r>
        <w:t>Liß</w:t>
      </w:r>
      <w:proofErr w:type="spellEnd"/>
      <w:r>
        <w:t xml:space="preserve"> das 30. Cap. in den </w:t>
      </w:r>
      <w:proofErr w:type="spellStart"/>
      <w:r>
        <w:t>weysen</w:t>
      </w:r>
      <w:proofErr w:type="spellEnd"/>
      <w:r>
        <w:t xml:space="preserve"> </w:t>
      </w:r>
      <w:proofErr w:type="spellStart"/>
      <w:r>
        <w:t>spruch</w:t>
      </w:r>
      <w:proofErr w:type="spellEnd"/>
      <w:r>
        <w:t xml:space="preserve"> Jesu </w:t>
      </w:r>
      <w:proofErr w:type="spellStart"/>
      <w:r>
        <w:t>Syrach</w:t>
      </w:r>
      <w:proofErr w:type="spellEnd"/>
      <w:r>
        <w:t xml:space="preserve"> / </w:t>
      </w:r>
      <w:proofErr w:type="spellStart"/>
      <w:r>
        <w:t>würstu</w:t>
      </w:r>
      <w:proofErr w:type="spellEnd"/>
      <w:r>
        <w:t xml:space="preserve"> in </w:t>
      </w:r>
      <w:proofErr w:type="spellStart"/>
      <w:r>
        <w:t>ainer</w:t>
      </w:r>
      <w:proofErr w:type="spellEnd"/>
      <w:r>
        <w:t xml:space="preserve"> </w:t>
      </w:r>
      <w:proofErr w:type="spellStart"/>
      <w:r>
        <w:t>kurtzen</w:t>
      </w:r>
      <w:proofErr w:type="spellEnd"/>
      <w:r>
        <w:t xml:space="preserve"> Summa / was die Eltern </w:t>
      </w:r>
      <w:proofErr w:type="spellStart"/>
      <w:r>
        <w:t>fur</w:t>
      </w:r>
      <w:proofErr w:type="spellEnd"/>
      <w:r>
        <w:t xml:space="preserve"> </w:t>
      </w:r>
      <w:proofErr w:type="spellStart"/>
      <w:r>
        <w:t>freud</w:t>
      </w:r>
      <w:proofErr w:type="spellEnd"/>
      <w:r>
        <w:t xml:space="preserve"> und </w:t>
      </w:r>
      <w:proofErr w:type="spellStart"/>
      <w:r>
        <w:t>wolfart</w:t>
      </w:r>
      <w:proofErr w:type="spellEnd"/>
      <w:r>
        <w:t xml:space="preserve"> an </w:t>
      </w:r>
      <w:proofErr w:type="spellStart"/>
      <w:r>
        <w:t>jren</w:t>
      </w:r>
      <w:proofErr w:type="spellEnd"/>
      <w:r>
        <w:t xml:space="preserve"> </w:t>
      </w:r>
      <w:proofErr w:type="spellStart"/>
      <w:r>
        <w:t>kinden</w:t>
      </w:r>
      <w:proofErr w:type="spellEnd"/>
      <w:r>
        <w:t xml:space="preserve"> / so sie </w:t>
      </w:r>
      <w:proofErr w:type="spellStart"/>
      <w:r>
        <w:t>wol</w:t>
      </w:r>
      <w:proofErr w:type="spellEnd"/>
      <w:r>
        <w:t xml:space="preserve"> erzogen / erleben. Muß dir das Capitel hieher </w:t>
      </w:r>
      <w:proofErr w:type="spellStart"/>
      <w:r>
        <w:t>verzaichen</w:t>
      </w:r>
      <w:proofErr w:type="spellEnd"/>
      <w:r>
        <w:t xml:space="preserve"> / also </w:t>
      </w:r>
      <w:proofErr w:type="spellStart"/>
      <w:r>
        <w:t>lauttend</w:t>
      </w:r>
      <w:proofErr w:type="spellEnd"/>
      <w:r>
        <w:t xml:space="preserve">. Der sein Sun lieb hat / der hebe mir die straff </w:t>
      </w:r>
      <w:proofErr w:type="spellStart"/>
      <w:r>
        <w:t>haefftig</w:t>
      </w:r>
      <w:proofErr w:type="spellEnd"/>
      <w:r>
        <w:t xml:space="preserve"> an / das er sich an seinem letzten </w:t>
      </w:r>
      <w:proofErr w:type="spellStart"/>
      <w:r>
        <w:t>frewe</w:t>
      </w:r>
      <w:proofErr w:type="spellEnd"/>
      <w:r>
        <w:t xml:space="preserve">. Der sein </w:t>
      </w:r>
      <w:proofErr w:type="spellStart"/>
      <w:r>
        <w:t>sun</w:t>
      </w:r>
      <w:proofErr w:type="spellEnd"/>
      <w:r>
        <w:t xml:space="preserve"> </w:t>
      </w:r>
      <w:proofErr w:type="spellStart"/>
      <w:r>
        <w:t>underweißt</w:t>
      </w:r>
      <w:proofErr w:type="spellEnd"/>
      <w:r>
        <w:t xml:space="preserve"> und züchtiget / der </w:t>
      </w:r>
      <w:proofErr w:type="spellStart"/>
      <w:r>
        <w:t>thüt</w:t>
      </w:r>
      <w:proofErr w:type="spellEnd"/>
      <w:r>
        <w:t xml:space="preserve"> </w:t>
      </w:r>
      <w:proofErr w:type="spellStart"/>
      <w:r>
        <w:t>jm</w:t>
      </w:r>
      <w:proofErr w:type="spellEnd"/>
      <w:r>
        <w:t xml:space="preserve"> </w:t>
      </w:r>
      <w:proofErr w:type="spellStart"/>
      <w:r>
        <w:t>wol</w:t>
      </w:r>
      <w:proofErr w:type="spellEnd"/>
      <w:r>
        <w:t xml:space="preserve"> / </w:t>
      </w:r>
      <w:proofErr w:type="spellStart"/>
      <w:r>
        <w:t>unnd</w:t>
      </w:r>
      <w:proofErr w:type="spellEnd"/>
      <w:r>
        <w:t xml:space="preserve"> bei seinen guten freunden / mag er sich sein </w:t>
      </w:r>
      <w:proofErr w:type="spellStart"/>
      <w:r>
        <w:t>rhuemen</w:t>
      </w:r>
      <w:proofErr w:type="spellEnd"/>
      <w:r>
        <w:t xml:space="preserve">. Der seinen </w:t>
      </w:r>
      <w:proofErr w:type="spellStart"/>
      <w:r>
        <w:t>sun</w:t>
      </w:r>
      <w:proofErr w:type="spellEnd"/>
      <w:r>
        <w:t xml:space="preserve"> </w:t>
      </w:r>
      <w:proofErr w:type="spellStart"/>
      <w:r>
        <w:t>underweißt</w:t>
      </w:r>
      <w:proofErr w:type="spellEnd"/>
      <w:r>
        <w:t xml:space="preserve"> und </w:t>
      </w:r>
      <w:proofErr w:type="spellStart"/>
      <w:r>
        <w:t>leret</w:t>
      </w:r>
      <w:proofErr w:type="spellEnd"/>
      <w:r>
        <w:t xml:space="preserve"> / der machet den feind </w:t>
      </w:r>
      <w:proofErr w:type="spellStart"/>
      <w:r>
        <w:t>eiffern</w:t>
      </w:r>
      <w:proofErr w:type="spellEnd"/>
      <w:r>
        <w:t xml:space="preserve"> / und vor seinen freunden mag er sich sein </w:t>
      </w:r>
      <w:proofErr w:type="spellStart"/>
      <w:r>
        <w:t>fraewen</w:t>
      </w:r>
      <w:proofErr w:type="spellEnd"/>
      <w:r>
        <w:t xml:space="preserve">. Welche nu / wer sie </w:t>
      </w:r>
      <w:proofErr w:type="spellStart"/>
      <w:r>
        <w:t>ioch</w:t>
      </w:r>
      <w:proofErr w:type="spellEnd"/>
      <w:r>
        <w:t xml:space="preserve"> seien </w:t>
      </w:r>
      <w:proofErr w:type="spellStart"/>
      <w:r>
        <w:t>Künig</w:t>
      </w:r>
      <w:proofErr w:type="spellEnd"/>
      <w:r>
        <w:t xml:space="preserve"> / Fürsten / </w:t>
      </w:r>
      <w:proofErr w:type="spellStart"/>
      <w:r>
        <w:t>graffen</w:t>
      </w:r>
      <w:proofErr w:type="spellEnd"/>
      <w:r>
        <w:t xml:space="preserve"> / Ritter oder </w:t>
      </w:r>
      <w:proofErr w:type="spellStart"/>
      <w:r>
        <w:t>knecht</w:t>
      </w:r>
      <w:proofErr w:type="spellEnd"/>
      <w:r>
        <w:t xml:space="preserve"> / Burger oder </w:t>
      </w:r>
      <w:proofErr w:type="spellStart"/>
      <w:r>
        <w:t>Bawrn</w:t>
      </w:r>
      <w:proofErr w:type="spellEnd"/>
      <w:r>
        <w:t xml:space="preserve"> / so </w:t>
      </w:r>
      <w:proofErr w:type="spellStart"/>
      <w:r>
        <w:t>freud</w:t>
      </w:r>
      <w:proofErr w:type="spellEnd"/>
      <w:r>
        <w:t xml:space="preserve"> an </w:t>
      </w:r>
      <w:proofErr w:type="spellStart"/>
      <w:r>
        <w:t>jren</w:t>
      </w:r>
      <w:proofErr w:type="spellEnd"/>
      <w:r>
        <w:t xml:space="preserve"> </w:t>
      </w:r>
      <w:proofErr w:type="spellStart"/>
      <w:r>
        <w:t>kindern</w:t>
      </w:r>
      <w:proofErr w:type="spellEnd"/>
      <w:r>
        <w:t xml:space="preserve"> </w:t>
      </w:r>
      <w:proofErr w:type="spellStart"/>
      <w:r>
        <w:t>begeren</w:t>
      </w:r>
      <w:proofErr w:type="spellEnd"/>
      <w:r>
        <w:t xml:space="preserve"> zu erleben / Sehen das sie </w:t>
      </w:r>
      <w:proofErr w:type="spellStart"/>
      <w:r>
        <w:t>dise</w:t>
      </w:r>
      <w:proofErr w:type="spellEnd"/>
      <w:r>
        <w:t xml:space="preserve"> in der </w:t>
      </w:r>
      <w:proofErr w:type="spellStart"/>
      <w:r>
        <w:t>tugent</w:t>
      </w:r>
      <w:proofErr w:type="spellEnd"/>
      <w:r>
        <w:t xml:space="preserve"> </w:t>
      </w:r>
      <w:proofErr w:type="spellStart"/>
      <w:r>
        <w:t>wol</w:t>
      </w:r>
      <w:proofErr w:type="spellEnd"/>
      <w:r>
        <w:t xml:space="preserve"> erziehend / </w:t>
      </w:r>
      <w:proofErr w:type="spellStart"/>
      <w:r>
        <w:t>unnd</w:t>
      </w:r>
      <w:proofErr w:type="spellEnd"/>
      <w:r>
        <w:t xml:space="preserve"> </w:t>
      </w:r>
      <w:proofErr w:type="spellStart"/>
      <w:r>
        <w:t>nit</w:t>
      </w:r>
      <w:proofErr w:type="spellEnd"/>
      <w:r>
        <w:t xml:space="preserve"> ehe lernen </w:t>
      </w:r>
      <w:proofErr w:type="spellStart"/>
      <w:r>
        <w:t>herschen</w:t>
      </w:r>
      <w:proofErr w:type="spellEnd"/>
      <w:r>
        <w:t xml:space="preserve"> / dann dienen / </w:t>
      </w:r>
      <w:proofErr w:type="spellStart"/>
      <w:r>
        <w:t>nit</w:t>
      </w:r>
      <w:proofErr w:type="spellEnd"/>
      <w:r>
        <w:t xml:space="preserve"> ehe fluchen und schelten / dann betten / </w:t>
      </w:r>
      <w:proofErr w:type="spellStart"/>
      <w:r>
        <w:t>nit</w:t>
      </w:r>
      <w:proofErr w:type="spellEnd"/>
      <w:r>
        <w:t xml:space="preserve"> ehe </w:t>
      </w:r>
      <w:proofErr w:type="spellStart"/>
      <w:r>
        <w:t>reüten</w:t>
      </w:r>
      <w:proofErr w:type="spellEnd"/>
      <w:r>
        <w:t xml:space="preserve"> / dann reden / wie es dann itzt in der </w:t>
      </w:r>
      <w:proofErr w:type="spellStart"/>
      <w:r>
        <w:t>welt</w:t>
      </w:r>
      <w:proofErr w:type="spellEnd"/>
      <w:r>
        <w:t xml:space="preserve"> zu gehet / da die </w:t>
      </w:r>
      <w:proofErr w:type="spellStart"/>
      <w:r>
        <w:t>kinder</w:t>
      </w:r>
      <w:proofErr w:type="spellEnd"/>
      <w:r>
        <w:t xml:space="preserve"> übel erzogen / </w:t>
      </w:r>
      <w:proofErr w:type="spellStart"/>
      <w:r>
        <w:t>jnen</w:t>
      </w:r>
      <w:proofErr w:type="spellEnd"/>
      <w:r>
        <w:t xml:space="preserve"> aller </w:t>
      </w:r>
      <w:proofErr w:type="spellStart"/>
      <w:r>
        <w:t>mutwil</w:t>
      </w:r>
      <w:proofErr w:type="spellEnd"/>
      <w:r>
        <w:t xml:space="preserve"> / </w:t>
      </w:r>
      <w:proofErr w:type="spellStart"/>
      <w:r>
        <w:t>nit</w:t>
      </w:r>
      <w:proofErr w:type="spellEnd"/>
      <w:r>
        <w:t xml:space="preserve"> </w:t>
      </w:r>
      <w:proofErr w:type="spellStart"/>
      <w:r>
        <w:t>allain</w:t>
      </w:r>
      <w:proofErr w:type="spellEnd"/>
      <w:r>
        <w:t xml:space="preserve"> gestattet / sonder von den Eltern / deß sie </w:t>
      </w:r>
      <w:proofErr w:type="spellStart"/>
      <w:r>
        <w:t>schwaere</w:t>
      </w:r>
      <w:proofErr w:type="spellEnd"/>
      <w:r>
        <w:t xml:space="preserve"> rechenschafft vor </w:t>
      </w:r>
      <w:proofErr w:type="spellStart"/>
      <w:r>
        <w:t>Gtot</w:t>
      </w:r>
      <w:proofErr w:type="spellEnd"/>
      <w:r>
        <w:t xml:space="preserve"> / und </w:t>
      </w:r>
      <w:proofErr w:type="spellStart"/>
      <w:r>
        <w:t>jre</w:t>
      </w:r>
      <w:proofErr w:type="spellEnd"/>
      <w:r>
        <w:t xml:space="preserve"> </w:t>
      </w:r>
      <w:proofErr w:type="spellStart"/>
      <w:r>
        <w:t>aigne</w:t>
      </w:r>
      <w:proofErr w:type="spellEnd"/>
      <w:r>
        <w:t xml:space="preserve"> </w:t>
      </w:r>
      <w:proofErr w:type="spellStart"/>
      <w:r>
        <w:t>kinder</w:t>
      </w:r>
      <w:proofErr w:type="spellEnd"/>
      <w:r>
        <w:t xml:space="preserve"> / </w:t>
      </w:r>
      <w:proofErr w:type="spellStart"/>
      <w:r>
        <w:t>jnen</w:t>
      </w:r>
      <w:proofErr w:type="spellEnd"/>
      <w:r>
        <w:t xml:space="preserve"> den lohn geben / </w:t>
      </w:r>
      <w:proofErr w:type="spellStart"/>
      <w:r>
        <w:t>darauff</w:t>
      </w:r>
      <w:proofErr w:type="spellEnd"/>
      <w:r>
        <w:t xml:space="preserve"> </w:t>
      </w:r>
      <w:proofErr w:type="spellStart"/>
      <w:r>
        <w:t>gewisen</w:t>
      </w:r>
      <w:proofErr w:type="spellEnd"/>
      <w:r>
        <w:t xml:space="preserve"> und </w:t>
      </w:r>
      <w:proofErr w:type="spellStart"/>
      <w:r>
        <w:t>gestifft</w:t>
      </w:r>
      <w:proofErr w:type="spellEnd"/>
      <w:r>
        <w:t xml:space="preserve"> werden. </w:t>
      </w:r>
    </w:p>
    <w:p w14:paraId="3EB113AE" w14:textId="77777777" w:rsidR="001B58A6" w:rsidRDefault="001B58A6" w:rsidP="001B58A6">
      <w:pPr>
        <w:pStyle w:val="StandardWeb"/>
      </w:pPr>
      <w:r>
        <w:t xml:space="preserve">Dann so bald die </w:t>
      </w:r>
      <w:proofErr w:type="spellStart"/>
      <w:r>
        <w:t>kinder</w:t>
      </w:r>
      <w:proofErr w:type="spellEnd"/>
      <w:r>
        <w:t xml:space="preserve"> gehen </w:t>
      </w:r>
      <w:proofErr w:type="spellStart"/>
      <w:r>
        <w:t>koennen</w:t>
      </w:r>
      <w:proofErr w:type="spellEnd"/>
      <w:r>
        <w:t xml:space="preserve"> / macht man </w:t>
      </w:r>
      <w:proofErr w:type="spellStart"/>
      <w:r>
        <w:t>jn</w:t>
      </w:r>
      <w:proofErr w:type="spellEnd"/>
      <w:r>
        <w:t xml:space="preserve"> </w:t>
      </w:r>
      <w:proofErr w:type="spellStart"/>
      <w:r>
        <w:t>flur</w:t>
      </w:r>
      <w:proofErr w:type="spellEnd"/>
      <w:r>
        <w:t xml:space="preserve"> </w:t>
      </w:r>
      <w:proofErr w:type="spellStart"/>
      <w:r>
        <w:t>ain</w:t>
      </w:r>
      <w:proofErr w:type="spellEnd"/>
      <w:r>
        <w:t xml:space="preserve"> zur </w:t>
      </w:r>
      <w:proofErr w:type="spellStart"/>
      <w:r>
        <w:t>hawen</w:t>
      </w:r>
      <w:proofErr w:type="spellEnd"/>
      <w:r>
        <w:t xml:space="preserve"> </w:t>
      </w:r>
      <w:proofErr w:type="spellStart"/>
      <w:r>
        <w:t>klaidt</w:t>
      </w:r>
      <w:proofErr w:type="spellEnd"/>
      <w:r>
        <w:t xml:space="preserve"> / </w:t>
      </w:r>
      <w:proofErr w:type="spellStart"/>
      <w:r>
        <w:t>schiret</w:t>
      </w:r>
      <w:proofErr w:type="spellEnd"/>
      <w:r>
        <w:t xml:space="preserve"> </w:t>
      </w:r>
      <w:proofErr w:type="spellStart"/>
      <w:r>
        <w:t>jn</w:t>
      </w:r>
      <w:proofErr w:type="spellEnd"/>
      <w:r>
        <w:t xml:space="preserve"> das har über den kam ab / dazu muß es als bald </w:t>
      </w:r>
      <w:proofErr w:type="spellStart"/>
      <w:r>
        <w:t>koenden</w:t>
      </w:r>
      <w:proofErr w:type="spellEnd"/>
      <w:r>
        <w:t xml:space="preserve"> </w:t>
      </w:r>
      <w:proofErr w:type="spellStart"/>
      <w:r>
        <w:t>ain</w:t>
      </w:r>
      <w:proofErr w:type="spellEnd"/>
      <w:r>
        <w:t xml:space="preserve"> </w:t>
      </w:r>
      <w:proofErr w:type="spellStart"/>
      <w:r>
        <w:t>knaell</w:t>
      </w:r>
      <w:proofErr w:type="spellEnd"/>
      <w:r>
        <w:t xml:space="preserve"> oder drei / </w:t>
      </w:r>
      <w:proofErr w:type="spellStart"/>
      <w:r>
        <w:t>ain</w:t>
      </w:r>
      <w:proofErr w:type="spellEnd"/>
      <w:r>
        <w:t xml:space="preserve"> Marter oder zween lassen hergehen / das </w:t>
      </w:r>
      <w:proofErr w:type="spellStart"/>
      <w:r>
        <w:t>gefaelt</w:t>
      </w:r>
      <w:proofErr w:type="spellEnd"/>
      <w:r>
        <w:t xml:space="preserve"> dann den Alten </w:t>
      </w:r>
      <w:proofErr w:type="spellStart"/>
      <w:r>
        <w:t>wol</w:t>
      </w:r>
      <w:proofErr w:type="spellEnd"/>
      <w:r>
        <w:t xml:space="preserve"> / das ist </w:t>
      </w:r>
      <w:proofErr w:type="spellStart"/>
      <w:r>
        <w:t>ain</w:t>
      </w:r>
      <w:proofErr w:type="spellEnd"/>
      <w:r>
        <w:t xml:space="preserve"> </w:t>
      </w:r>
      <w:proofErr w:type="spellStart"/>
      <w:r>
        <w:t>liebs</w:t>
      </w:r>
      <w:proofErr w:type="spellEnd"/>
      <w:r>
        <w:t xml:space="preserve"> </w:t>
      </w:r>
      <w:proofErr w:type="spellStart"/>
      <w:r>
        <w:t>sünlin</w:t>
      </w:r>
      <w:proofErr w:type="spellEnd"/>
      <w:r>
        <w:t xml:space="preserve"> / und ist alles recht was es thut / was </w:t>
      </w:r>
      <w:proofErr w:type="spellStart"/>
      <w:r>
        <w:t>solt</w:t>
      </w:r>
      <w:proofErr w:type="spellEnd"/>
      <w:r>
        <w:t xml:space="preserve"> dann darauß </w:t>
      </w:r>
      <w:proofErr w:type="spellStart"/>
      <w:r>
        <w:t>werdenn</w:t>
      </w:r>
      <w:proofErr w:type="spellEnd"/>
      <w:r>
        <w:t xml:space="preserve"> / wo man </w:t>
      </w:r>
      <w:proofErr w:type="spellStart"/>
      <w:r>
        <w:t>dorn</w:t>
      </w:r>
      <w:proofErr w:type="spellEnd"/>
      <w:r>
        <w:t xml:space="preserve"> und </w:t>
      </w:r>
      <w:proofErr w:type="spellStart"/>
      <w:r>
        <w:t>disteln</w:t>
      </w:r>
      <w:proofErr w:type="spellEnd"/>
      <w:r>
        <w:t xml:space="preserve"> </w:t>
      </w:r>
      <w:proofErr w:type="spellStart"/>
      <w:r>
        <w:t>pflantzt</w:t>
      </w:r>
      <w:proofErr w:type="spellEnd"/>
      <w:r>
        <w:t xml:space="preserve"> / was </w:t>
      </w:r>
      <w:proofErr w:type="spellStart"/>
      <w:r>
        <w:t>solt</w:t>
      </w:r>
      <w:proofErr w:type="spellEnd"/>
      <w:r>
        <w:t xml:space="preserve"> anders </w:t>
      </w:r>
      <w:proofErr w:type="spellStart"/>
      <w:r>
        <w:t>wachßen</w:t>
      </w:r>
      <w:proofErr w:type="spellEnd"/>
      <w:r>
        <w:t xml:space="preserve"> dann </w:t>
      </w:r>
      <w:proofErr w:type="spellStart"/>
      <w:r>
        <w:t>unkraut</w:t>
      </w:r>
      <w:proofErr w:type="spellEnd"/>
      <w:r>
        <w:t xml:space="preserve"> / Wo man </w:t>
      </w:r>
      <w:proofErr w:type="spellStart"/>
      <w:r>
        <w:t>ungerechtigkait</w:t>
      </w:r>
      <w:proofErr w:type="spellEnd"/>
      <w:r>
        <w:t xml:space="preserve"> </w:t>
      </w:r>
      <w:proofErr w:type="spellStart"/>
      <w:r>
        <w:t>saeet</w:t>
      </w:r>
      <w:proofErr w:type="spellEnd"/>
      <w:r>
        <w:t xml:space="preserve"> / </w:t>
      </w:r>
      <w:proofErr w:type="spellStart"/>
      <w:r>
        <w:t>würt</w:t>
      </w:r>
      <w:proofErr w:type="spellEnd"/>
      <w:r>
        <w:t xml:space="preserve"> man die </w:t>
      </w:r>
      <w:proofErr w:type="spellStart"/>
      <w:r>
        <w:t>siebenfaeltig</w:t>
      </w:r>
      <w:proofErr w:type="spellEnd"/>
      <w:r>
        <w:t xml:space="preserve"> schneiden. Dann woher </w:t>
      </w:r>
      <w:proofErr w:type="spellStart"/>
      <w:r>
        <w:t>kompt</w:t>
      </w:r>
      <w:proofErr w:type="spellEnd"/>
      <w:r>
        <w:t xml:space="preserve"> es / das so </w:t>
      </w:r>
      <w:proofErr w:type="spellStart"/>
      <w:r>
        <w:t>vil</w:t>
      </w:r>
      <w:proofErr w:type="spellEnd"/>
      <w:r>
        <w:t xml:space="preserve"> </w:t>
      </w:r>
      <w:proofErr w:type="spellStart"/>
      <w:r>
        <w:t>kinder</w:t>
      </w:r>
      <w:proofErr w:type="spellEnd"/>
      <w:r>
        <w:t xml:space="preserve"> so übel </w:t>
      </w:r>
      <w:proofErr w:type="spellStart"/>
      <w:r>
        <w:t>geradten</w:t>
      </w:r>
      <w:proofErr w:type="spellEnd"/>
      <w:r>
        <w:t xml:space="preserve"> / das es so viel </w:t>
      </w:r>
      <w:proofErr w:type="spellStart"/>
      <w:r>
        <w:t>kriegs</w:t>
      </w:r>
      <w:proofErr w:type="spellEnd"/>
      <w:r>
        <w:t xml:space="preserve"> gurgeln / </w:t>
      </w:r>
      <w:proofErr w:type="spellStart"/>
      <w:r>
        <w:t>bluthund</w:t>
      </w:r>
      <w:proofErr w:type="spellEnd"/>
      <w:r>
        <w:t xml:space="preserve"> / </w:t>
      </w:r>
      <w:proofErr w:type="spellStart"/>
      <w:r>
        <w:t>unnd</w:t>
      </w:r>
      <w:proofErr w:type="spellEnd"/>
      <w:r>
        <w:t xml:space="preserve"> </w:t>
      </w:r>
      <w:proofErr w:type="spellStart"/>
      <w:r>
        <w:t>henckers</w:t>
      </w:r>
      <w:proofErr w:type="spellEnd"/>
      <w:r>
        <w:t xml:space="preserve"> </w:t>
      </w:r>
      <w:proofErr w:type="spellStart"/>
      <w:r>
        <w:t>buben</w:t>
      </w:r>
      <w:proofErr w:type="spellEnd"/>
      <w:r>
        <w:t xml:space="preserve"> gibt / die gelt nehmen (wie sie </w:t>
      </w:r>
      <w:proofErr w:type="spellStart"/>
      <w:r>
        <w:t>selb</w:t>
      </w:r>
      <w:proofErr w:type="spellEnd"/>
      <w:r>
        <w:t xml:space="preserve"> sagen) </w:t>
      </w:r>
      <w:proofErr w:type="spellStart"/>
      <w:r>
        <w:t>unnd</w:t>
      </w:r>
      <w:proofErr w:type="spellEnd"/>
      <w:r>
        <w:t xml:space="preserve"> </w:t>
      </w:r>
      <w:proofErr w:type="spellStart"/>
      <w:r>
        <w:t>jre</w:t>
      </w:r>
      <w:proofErr w:type="spellEnd"/>
      <w:r>
        <w:t xml:space="preserve"> Eltern </w:t>
      </w:r>
      <w:proofErr w:type="spellStart"/>
      <w:r>
        <w:t>helffen</w:t>
      </w:r>
      <w:proofErr w:type="spellEnd"/>
      <w:r>
        <w:t xml:space="preserve"> zu </w:t>
      </w:r>
      <w:proofErr w:type="spellStart"/>
      <w:r>
        <w:t>tod</w:t>
      </w:r>
      <w:proofErr w:type="spellEnd"/>
      <w:r>
        <w:t xml:space="preserve"> </w:t>
      </w:r>
      <w:proofErr w:type="spellStart"/>
      <w:r>
        <w:t>schlahen</w:t>
      </w:r>
      <w:proofErr w:type="spellEnd"/>
      <w:r>
        <w:t xml:space="preserve"> / das ist eben der verdient lohn / den die Eltern von </w:t>
      </w:r>
      <w:proofErr w:type="spellStart"/>
      <w:r>
        <w:t>jren</w:t>
      </w:r>
      <w:proofErr w:type="spellEnd"/>
      <w:r>
        <w:t xml:space="preserve"> </w:t>
      </w:r>
      <w:proofErr w:type="spellStart"/>
      <w:r>
        <w:t>kindern</w:t>
      </w:r>
      <w:proofErr w:type="spellEnd"/>
      <w:r>
        <w:t xml:space="preserve"> gewarten sollen / die weil sie die in der </w:t>
      </w:r>
      <w:proofErr w:type="spellStart"/>
      <w:r>
        <w:t>iugent</w:t>
      </w:r>
      <w:proofErr w:type="spellEnd"/>
      <w:r>
        <w:t xml:space="preserve"> so </w:t>
      </w:r>
      <w:proofErr w:type="spellStart"/>
      <w:r>
        <w:t>verseümen</w:t>
      </w:r>
      <w:proofErr w:type="spellEnd"/>
      <w:r>
        <w:t xml:space="preserve"> / und </w:t>
      </w:r>
      <w:proofErr w:type="spellStart"/>
      <w:r>
        <w:t>jn</w:t>
      </w:r>
      <w:proofErr w:type="spellEnd"/>
      <w:r>
        <w:t xml:space="preserve"> allen </w:t>
      </w:r>
      <w:proofErr w:type="spellStart"/>
      <w:r>
        <w:t>gewalt</w:t>
      </w:r>
      <w:proofErr w:type="spellEnd"/>
      <w:r>
        <w:t xml:space="preserve"> lassen / und die </w:t>
      </w:r>
      <w:proofErr w:type="spellStart"/>
      <w:r>
        <w:t>seitten</w:t>
      </w:r>
      <w:proofErr w:type="spellEnd"/>
      <w:r>
        <w:t xml:space="preserve"> </w:t>
      </w:r>
      <w:proofErr w:type="spellStart"/>
      <w:r>
        <w:t>nit</w:t>
      </w:r>
      <w:proofErr w:type="spellEnd"/>
      <w:r>
        <w:t xml:space="preserve"> </w:t>
      </w:r>
      <w:proofErr w:type="spellStart"/>
      <w:r>
        <w:t>blewen</w:t>
      </w:r>
      <w:proofErr w:type="spellEnd"/>
      <w:r>
        <w:t xml:space="preserve"> / die weil sie noch Kinder sind / dann so sie </w:t>
      </w:r>
      <w:proofErr w:type="spellStart"/>
      <w:r>
        <w:t>erstarcken</w:t>
      </w:r>
      <w:proofErr w:type="spellEnd"/>
      <w:r>
        <w:t xml:space="preserve"> / geben sie nichts </w:t>
      </w:r>
      <w:proofErr w:type="spellStart"/>
      <w:r>
        <w:t>mer</w:t>
      </w:r>
      <w:proofErr w:type="spellEnd"/>
      <w:r>
        <w:t xml:space="preserve"> </w:t>
      </w:r>
      <w:proofErr w:type="spellStart"/>
      <w:r>
        <w:t>auff</w:t>
      </w:r>
      <w:proofErr w:type="spellEnd"/>
      <w:r>
        <w:t xml:space="preserve"> die Eltern / sie </w:t>
      </w:r>
      <w:proofErr w:type="spellStart"/>
      <w:r>
        <w:t>woellen</w:t>
      </w:r>
      <w:proofErr w:type="spellEnd"/>
      <w:r>
        <w:t xml:space="preserve"> </w:t>
      </w:r>
      <w:proofErr w:type="spellStart"/>
      <w:r>
        <w:t>ungestraffet</w:t>
      </w:r>
      <w:proofErr w:type="spellEnd"/>
      <w:r>
        <w:t xml:space="preserve"> / und ungezogen sein. Dann gleich wie aus </w:t>
      </w:r>
      <w:proofErr w:type="spellStart"/>
      <w:r>
        <w:t>ainem</w:t>
      </w:r>
      <w:proofErr w:type="spellEnd"/>
      <w:r>
        <w:t xml:space="preserve"> Roß / das man </w:t>
      </w:r>
      <w:proofErr w:type="spellStart"/>
      <w:r>
        <w:t>nit</w:t>
      </w:r>
      <w:proofErr w:type="spellEnd"/>
      <w:r>
        <w:t xml:space="preserve"> </w:t>
      </w:r>
      <w:proofErr w:type="spellStart"/>
      <w:r>
        <w:t>zaumpt</w:t>
      </w:r>
      <w:proofErr w:type="spellEnd"/>
      <w:r>
        <w:t xml:space="preserve"> / </w:t>
      </w:r>
      <w:proofErr w:type="spellStart"/>
      <w:r>
        <w:t>ain</w:t>
      </w:r>
      <w:proofErr w:type="spellEnd"/>
      <w:r>
        <w:t xml:space="preserve"> </w:t>
      </w:r>
      <w:proofErr w:type="spellStart"/>
      <w:r>
        <w:t>hartnaeckiger</w:t>
      </w:r>
      <w:proofErr w:type="spellEnd"/>
      <w:r>
        <w:t xml:space="preserve"> / ungeschlachter </w:t>
      </w:r>
      <w:proofErr w:type="spellStart"/>
      <w:r>
        <w:t>schelm</w:t>
      </w:r>
      <w:proofErr w:type="spellEnd"/>
      <w:r>
        <w:t xml:space="preserve"> </w:t>
      </w:r>
      <w:proofErr w:type="spellStart"/>
      <w:r>
        <w:t>würt</w:t>
      </w:r>
      <w:proofErr w:type="spellEnd"/>
      <w:r>
        <w:t xml:space="preserve"> / also aus </w:t>
      </w:r>
      <w:proofErr w:type="spellStart"/>
      <w:r>
        <w:t>ainem</w:t>
      </w:r>
      <w:proofErr w:type="spellEnd"/>
      <w:r>
        <w:t xml:space="preserve"> Sun / den man mutwillig </w:t>
      </w:r>
      <w:proofErr w:type="spellStart"/>
      <w:r>
        <w:t>erzeuhet</w:t>
      </w:r>
      <w:proofErr w:type="spellEnd"/>
      <w:r>
        <w:t xml:space="preserve"> / </w:t>
      </w:r>
      <w:proofErr w:type="spellStart"/>
      <w:r>
        <w:t>würt</w:t>
      </w:r>
      <w:proofErr w:type="spellEnd"/>
      <w:r>
        <w:t xml:space="preserve"> </w:t>
      </w:r>
      <w:proofErr w:type="spellStart"/>
      <w:r>
        <w:t>ain</w:t>
      </w:r>
      <w:proofErr w:type="spellEnd"/>
      <w:r>
        <w:t xml:space="preserve"> </w:t>
      </w:r>
      <w:proofErr w:type="spellStart"/>
      <w:r>
        <w:t>freveler</w:t>
      </w:r>
      <w:proofErr w:type="spellEnd"/>
      <w:r>
        <w:t xml:space="preserve"> und </w:t>
      </w:r>
      <w:proofErr w:type="spellStart"/>
      <w:r>
        <w:t>unbaendiger</w:t>
      </w:r>
      <w:proofErr w:type="spellEnd"/>
      <w:r>
        <w:t xml:space="preserve"> / </w:t>
      </w:r>
      <w:proofErr w:type="spellStart"/>
      <w:r>
        <w:t>Darumb</w:t>
      </w:r>
      <w:proofErr w:type="spellEnd"/>
      <w:r>
        <w:t xml:space="preserve"> ist mein </w:t>
      </w:r>
      <w:proofErr w:type="spellStart"/>
      <w:r>
        <w:t>rath</w:t>
      </w:r>
      <w:proofErr w:type="spellEnd"/>
      <w:r>
        <w:t xml:space="preserve"> / wer er und </w:t>
      </w:r>
      <w:proofErr w:type="spellStart"/>
      <w:r>
        <w:t>freud</w:t>
      </w:r>
      <w:proofErr w:type="spellEnd"/>
      <w:r>
        <w:t xml:space="preserve"> an seinen Kindern erleben </w:t>
      </w:r>
      <w:proofErr w:type="spellStart"/>
      <w:r>
        <w:t>woel</w:t>
      </w:r>
      <w:proofErr w:type="spellEnd"/>
      <w:r>
        <w:t xml:space="preserve"> / der </w:t>
      </w:r>
      <w:proofErr w:type="spellStart"/>
      <w:r>
        <w:t>lere</w:t>
      </w:r>
      <w:proofErr w:type="spellEnd"/>
      <w:r>
        <w:t xml:space="preserve"> sie / laß sich </w:t>
      </w:r>
      <w:proofErr w:type="spellStart"/>
      <w:r>
        <w:t>kainer</w:t>
      </w:r>
      <w:proofErr w:type="spellEnd"/>
      <w:r>
        <w:t xml:space="preserve"> </w:t>
      </w:r>
      <w:proofErr w:type="spellStart"/>
      <w:r>
        <w:t>muehe</w:t>
      </w:r>
      <w:proofErr w:type="spellEnd"/>
      <w:r>
        <w:t xml:space="preserve"> und </w:t>
      </w:r>
      <w:proofErr w:type="spellStart"/>
      <w:r>
        <w:t>arbait</w:t>
      </w:r>
      <w:proofErr w:type="spellEnd"/>
      <w:r>
        <w:t xml:space="preserve"> </w:t>
      </w:r>
      <w:proofErr w:type="spellStart"/>
      <w:r>
        <w:t>bedueren</w:t>
      </w:r>
      <w:proofErr w:type="spellEnd"/>
      <w:r>
        <w:t xml:space="preserve"> / dann mit geringer </w:t>
      </w:r>
      <w:proofErr w:type="spellStart"/>
      <w:r>
        <w:t>muehe</w:t>
      </w:r>
      <w:proofErr w:type="spellEnd"/>
      <w:r>
        <w:t xml:space="preserve"> und </w:t>
      </w:r>
      <w:proofErr w:type="spellStart"/>
      <w:r>
        <w:t>arbait</w:t>
      </w:r>
      <w:proofErr w:type="spellEnd"/>
      <w:r>
        <w:t xml:space="preserve"> </w:t>
      </w:r>
      <w:proofErr w:type="spellStart"/>
      <w:r>
        <w:t>würt</w:t>
      </w:r>
      <w:proofErr w:type="spellEnd"/>
      <w:r>
        <w:t xml:space="preserve"> </w:t>
      </w:r>
      <w:proofErr w:type="spellStart"/>
      <w:r>
        <w:t>geleret</w:t>
      </w:r>
      <w:proofErr w:type="spellEnd"/>
      <w:r>
        <w:t xml:space="preserve"> / </w:t>
      </w:r>
      <w:proofErr w:type="spellStart"/>
      <w:r>
        <w:t>wol</w:t>
      </w:r>
      <w:proofErr w:type="spellEnd"/>
      <w:r>
        <w:t xml:space="preserve"> und recht / was in der </w:t>
      </w:r>
      <w:proofErr w:type="spellStart"/>
      <w:r>
        <w:t>iugent</w:t>
      </w:r>
      <w:proofErr w:type="spellEnd"/>
      <w:r>
        <w:t xml:space="preserve"> </w:t>
      </w:r>
      <w:proofErr w:type="spellStart"/>
      <w:r>
        <w:t>gelert</w:t>
      </w:r>
      <w:proofErr w:type="spellEnd"/>
      <w:r>
        <w:t xml:space="preserve"> </w:t>
      </w:r>
      <w:proofErr w:type="spellStart"/>
      <w:r>
        <w:t>würt</w:t>
      </w:r>
      <w:proofErr w:type="spellEnd"/>
      <w:r>
        <w:t xml:space="preserve"> / und die </w:t>
      </w:r>
      <w:proofErr w:type="spellStart"/>
      <w:r>
        <w:t>abgenden</w:t>
      </w:r>
      <w:proofErr w:type="spellEnd"/>
      <w:r>
        <w:t xml:space="preserve"> </w:t>
      </w:r>
      <w:proofErr w:type="spellStart"/>
      <w:r>
        <w:t>iar</w:t>
      </w:r>
      <w:proofErr w:type="spellEnd"/>
      <w:r>
        <w:t xml:space="preserve"> zu allen dingen ungeschickt sind. </w:t>
      </w:r>
      <w:proofErr w:type="spellStart"/>
      <w:r>
        <w:t>Deßhalben</w:t>
      </w:r>
      <w:proofErr w:type="spellEnd"/>
      <w:r>
        <w:t xml:space="preserve"> lassen uns alte und </w:t>
      </w:r>
      <w:proofErr w:type="spellStart"/>
      <w:r>
        <w:t>iunge</w:t>
      </w:r>
      <w:proofErr w:type="spellEnd"/>
      <w:r>
        <w:t xml:space="preserve"> </w:t>
      </w:r>
      <w:proofErr w:type="spellStart"/>
      <w:r>
        <w:t>geflissen</w:t>
      </w:r>
      <w:proofErr w:type="spellEnd"/>
      <w:r>
        <w:t xml:space="preserve"> zu solchem sein / ob wir </w:t>
      </w:r>
      <w:proofErr w:type="spellStart"/>
      <w:r>
        <w:t>wol</w:t>
      </w:r>
      <w:proofErr w:type="spellEnd"/>
      <w:r>
        <w:t xml:space="preserve"> </w:t>
      </w:r>
      <w:proofErr w:type="spellStart"/>
      <w:r>
        <w:t>ddadurch</w:t>
      </w:r>
      <w:proofErr w:type="spellEnd"/>
      <w:r>
        <w:t xml:space="preserve"> </w:t>
      </w:r>
      <w:proofErr w:type="spellStart"/>
      <w:r>
        <w:t>nit</w:t>
      </w:r>
      <w:proofErr w:type="spellEnd"/>
      <w:r>
        <w:t xml:space="preserve"> gerechtfertiget / </w:t>
      </w:r>
      <w:proofErr w:type="spellStart"/>
      <w:r>
        <w:t>zaigt</w:t>
      </w:r>
      <w:proofErr w:type="spellEnd"/>
      <w:r>
        <w:t xml:space="preserve"> es doch an / das wir in die </w:t>
      </w:r>
      <w:proofErr w:type="spellStart"/>
      <w:r>
        <w:t>zaell</w:t>
      </w:r>
      <w:proofErr w:type="spellEnd"/>
      <w:r>
        <w:t xml:space="preserve"> der </w:t>
      </w:r>
      <w:proofErr w:type="spellStart"/>
      <w:r>
        <w:t>kinder</w:t>
      </w:r>
      <w:proofErr w:type="spellEnd"/>
      <w:r>
        <w:t xml:space="preserve"> des </w:t>
      </w:r>
      <w:proofErr w:type="spellStart"/>
      <w:r>
        <w:t>Liechts</w:t>
      </w:r>
      <w:proofErr w:type="spellEnd"/>
      <w:r>
        <w:t xml:space="preserve"> </w:t>
      </w:r>
      <w:proofErr w:type="spellStart"/>
      <w:r>
        <w:t>gehoeren</w:t>
      </w:r>
      <w:proofErr w:type="spellEnd"/>
      <w:r>
        <w:t xml:space="preserve"> / </w:t>
      </w:r>
      <w:proofErr w:type="spellStart"/>
      <w:r>
        <w:t>under</w:t>
      </w:r>
      <w:proofErr w:type="spellEnd"/>
      <w:r>
        <w:t xml:space="preserve"> welch der </w:t>
      </w:r>
      <w:proofErr w:type="spellStart"/>
      <w:r>
        <w:t>guetig</w:t>
      </w:r>
      <w:proofErr w:type="spellEnd"/>
      <w:r>
        <w:t xml:space="preserve"> unser Herr Jesus Christus / uns </w:t>
      </w:r>
      <w:proofErr w:type="spellStart"/>
      <w:r>
        <w:t>zaelen</w:t>
      </w:r>
      <w:proofErr w:type="spellEnd"/>
      <w:r>
        <w:t xml:space="preserve"> </w:t>
      </w:r>
      <w:proofErr w:type="spellStart"/>
      <w:r>
        <w:t>woell</w:t>
      </w:r>
      <w:proofErr w:type="spellEnd"/>
      <w:r>
        <w:t xml:space="preserve"> / damit wir als Kinder des </w:t>
      </w:r>
      <w:proofErr w:type="spellStart"/>
      <w:r>
        <w:t>Liechts</w:t>
      </w:r>
      <w:proofErr w:type="spellEnd"/>
      <w:r>
        <w:t xml:space="preserve"> </w:t>
      </w:r>
      <w:proofErr w:type="spellStart"/>
      <w:r>
        <w:t>wandlen</w:t>
      </w:r>
      <w:proofErr w:type="spellEnd"/>
      <w:r>
        <w:t xml:space="preserve"> / und unser / und der unsern </w:t>
      </w:r>
      <w:proofErr w:type="spellStart"/>
      <w:r>
        <w:t>gantz</w:t>
      </w:r>
      <w:proofErr w:type="spellEnd"/>
      <w:r>
        <w:t xml:space="preserve"> leben / zur </w:t>
      </w:r>
      <w:proofErr w:type="spellStart"/>
      <w:r>
        <w:t>eer</w:t>
      </w:r>
      <w:proofErr w:type="spellEnd"/>
      <w:r>
        <w:t xml:space="preserve"> und </w:t>
      </w:r>
      <w:proofErr w:type="spellStart"/>
      <w:r>
        <w:t>herrligkait</w:t>
      </w:r>
      <w:proofErr w:type="spellEnd"/>
      <w:r>
        <w:t xml:space="preserve"> Gottes anrichten. amen. </w:t>
      </w:r>
    </w:p>
    <w:p w14:paraId="2A4CDDA4" w14:textId="77777777" w:rsidR="001B58A6" w:rsidRDefault="001B58A6" w:rsidP="001B58A6">
      <w:pPr>
        <w:pStyle w:val="StandardWeb"/>
      </w:pPr>
      <w:r>
        <w:rPr>
          <w:rStyle w:val="Hervorhebung"/>
        </w:rPr>
        <w:t xml:space="preserve">Beschluß der </w:t>
      </w:r>
      <w:proofErr w:type="spellStart"/>
      <w:r>
        <w:rPr>
          <w:rStyle w:val="Hervorhebung"/>
        </w:rPr>
        <w:t>Histori</w:t>
      </w:r>
      <w:proofErr w:type="spellEnd"/>
      <w:r>
        <w:rPr>
          <w:rStyle w:val="Hervorhebung"/>
        </w:rPr>
        <w:t xml:space="preserve"> Davids.</w:t>
      </w:r>
      <w:r>
        <w:t xml:space="preserve"> Also haben </w:t>
      </w:r>
      <w:proofErr w:type="spellStart"/>
      <w:r>
        <w:t>jr</w:t>
      </w:r>
      <w:proofErr w:type="spellEnd"/>
      <w:r>
        <w:t xml:space="preserve"> </w:t>
      </w:r>
      <w:proofErr w:type="spellStart"/>
      <w:r>
        <w:t>auffs</w:t>
      </w:r>
      <w:proofErr w:type="spellEnd"/>
      <w:r>
        <w:t xml:space="preserve"> aller </w:t>
      </w:r>
      <w:proofErr w:type="spellStart"/>
      <w:r>
        <w:t>kuertzest</w:t>
      </w:r>
      <w:proofErr w:type="spellEnd"/>
      <w:r>
        <w:t xml:space="preserve"> / die Summa der Historien von dem </w:t>
      </w:r>
      <w:proofErr w:type="spellStart"/>
      <w:r>
        <w:t>Eebruch</w:t>
      </w:r>
      <w:proofErr w:type="spellEnd"/>
      <w:r>
        <w:t xml:space="preserve"> Davids / </w:t>
      </w:r>
      <w:proofErr w:type="spellStart"/>
      <w:r>
        <w:t>verzaichnet</w:t>
      </w:r>
      <w:proofErr w:type="spellEnd"/>
      <w:r>
        <w:t xml:space="preserve"> / In deren uns der </w:t>
      </w:r>
      <w:proofErr w:type="spellStart"/>
      <w:r>
        <w:t>hailig</w:t>
      </w:r>
      <w:proofErr w:type="spellEnd"/>
      <w:r>
        <w:t xml:space="preserve"> </w:t>
      </w:r>
      <w:proofErr w:type="spellStart"/>
      <w:r>
        <w:t>Gaist</w:t>
      </w:r>
      <w:proofErr w:type="spellEnd"/>
      <w:r>
        <w:t xml:space="preserve"> bald den </w:t>
      </w:r>
      <w:proofErr w:type="spellStart"/>
      <w:r>
        <w:t>zorn</w:t>
      </w:r>
      <w:proofErr w:type="spellEnd"/>
      <w:r>
        <w:t xml:space="preserve"> und straff über die </w:t>
      </w:r>
      <w:proofErr w:type="spellStart"/>
      <w:r>
        <w:t>sünder</w:t>
      </w:r>
      <w:proofErr w:type="spellEnd"/>
      <w:r>
        <w:t xml:space="preserve"> / und </w:t>
      </w:r>
      <w:proofErr w:type="spellStart"/>
      <w:r>
        <w:t>gnad</w:t>
      </w:r>
      <w:proofErr w:type="spellEnd"/>
      <w:r>
        <w:t xml:space="preserve"> oder </w:t>
      </w:r>
      <w:proofErr w:type="spellStart"/>
      <w:r>
        <w:t>barmherzigkait</w:t>
      </w:r>
      <w:proofErr w:type="spellEnd"/>
      <w:r>
        <w:t xml:space="preserve"> Gottes / über die / so sich von </w:t>
      </w:r>
      <w:proofErr w:type="spellStart"/>
      <w:r>
        <w:t>hertzen</w:t>
      </w:r>
      <w:proofErr w:type="spellEnd"/>
      <w:r>
        <w:t xml:space="preserve"> </w:t>
      </w:r>
      <w:proofErr w:type="spellStart"/>
      <w:r>
        <w:t>bekeren</w:t>
      </w:r>
      <w:proofErr w:type="spellEnd"/>
      <w:r>
        <w:t xml:space="preserve"> zu Gott / </w:t>
      </w:r>
      <w:proofErr w:type="spellStart"/>
      <w:r>
        <w:t>fur</w:t>
      </w:r>
      <w:proofErr w:type="spellEnd"/>
      <w:r>
        <w:t xml:space="preserve"> </w:t>
      </w:r>
      <w:proofErr w:type="spellStart"/>
      <w:r>
        <w:t>sünden</w:t>
      </w:r>
      <w:proofErr w:type="spellEnd"/>
      <w:r>
        <w:t xml:space="preserve"> </w:t>
      </w:r>
      <w:proofErr w:type="spellStart"/>
      <w:r>
        <w:t>huetten</w:t>
      </w:r>
      <w:proofErr w:type="spellEnd"/>
      <w:r>
        <w:t xml:space="preserve"> / und </w:t>
      </w:r>
      <w:proofErr w:type="spellStart"/>
      <w:r>
        <w:t>jr</w:t>
      </w:r>
      <w:proofErr w:type="spellEnd"/>
      <w:r>
        <w:t xml:space="preserve"> </w:t>
      </w:r>
      <w:proofErr w:type="spellStart"/>
      <w:r>
        <w:t>gantz</w:t>
      </w:r>
      <w:proofErr w:type="spellEnd"/>
      <w:r>
        <w:t xml:space="preserve"> leben bessern / und in </w:t>
      </w:r>
      <w:proofErr w:type="spellStart"/>
      <w:r>
        <w:t>Got</w:t>
      </w:r>
      <w:proofErr w:type="spellEnd"/>
      <w:r>
        <w:t xml:space="preserve"> richten / </w:t>
      </w:r>
      <w:proofErr w:type="spellStart"/>
      <w:r>
        <w:t>fur</w:t>
      </w:r>
      <w:proofErr w:type="spellEnd"/>
      <w:r>
        <w:t xml:space="preserve"> die </w:t>
      </w:r>
      <w:proofErr w:type="spellStart"/>
      <w:r>
        <w:t>augen</w:t>
      </w:r>
      <w:proofErr w:type="spellEnd"/>
      <w:r>
        <w:t xml:space="preserve"> gebildet </w:t>
      </w:r>
      <w:proofErr w:type="spellStart"/>
      <w:r>
        <w:t>unnd</w:t>
      </w:r>
      <w:proofErr w:type="spellEnd"/>
      <w:r>
        <w:t xml:space="preserve"> </w:t>
      </w:r>
      <w:proofErr w:type="spellStart"/>
      <w:r>
        <w:t>fur</w:t>
      </w:r>
      <w:proofErr w:type="spellEnd"/>
      <w:r>
        <w:t xml:space="preserve"> gehalten hat / das uns sonderlich </w:t>
      </w:r>
      <w:proofErr w:type="spellStart"/>
      <w:r>
        <w:t>wol</w:t>
      </w:r>
      <w:proofErr w:type="spellEnd"/>
      <w:r>
        <w:t xml:space="preserve"> in </w:t>
      </w:r>
      <w:proofErr w:type="spellStart"/>
      <w:r>
        <w:t>disen</w:t>
      </w:r>
      <w:proofErr w:type="spellEnd"/>
      <w:r>
        <w:t xml:space="preserve"> letzten tagen / da man wenig lust und lieb zu gutem hat / sondern die </w:t>
      </w:r>
      <w:proofErr w:type="spellStart"/>
      <w:r>
        <w:t>sünden</w:t>
      </w:r>
      <w:proofErr w:type="spellEnd"/>
      <w:r>
        <w:t xml:space="preserve"> mit ander </w:t>
      </w:r>
      <w:proofErr w:type="spellStart"/>
      <w:r>
        <w:t>leütt</w:t>
      </w:r>
      <w:proofErr w:type="spellEnd"/>
      <w:r>
        <w:t xml:space="preserve"> </w:t>
      </w:r>
      <w:proofErr w:type="spellStart"/>
      <w:r>
        <w:t>sünden</w:t>
      </w:r>
      <w:proofErr w:type="spellEnd"/>
      <w:r>
        <w:t xml:space="preserve"> und übel </w:t>
      </w:r>
      <w:proofErr w:type="spellStart"/>
      <w:r>
        <w:t>verthedigen</w:t>
      </w:r>
      <w:proofErr w:type="spellEnd"/>
      <w:r>
        <w:t xml:space="preserve"> sich befleißt / zu </w:t>
      </w:r>
      <w:proofErr w:type="spellStart"/>
      <w:r>
        <w:t>bedencken</w:t>
      </w:r>
      <w:proofErr w:type="spellEnd"/>
      <w:r>
        <w:t xml:space="preserve"> stehet / und </w:t>
      </w:r>
      <w:proofErr w:type="spellStart"/>
      <w:r>
        <w:t>zubetrachten</w:t>
      </w:r>
      <w:proofErr w:type="spellEnd"/>
      <w:r>
        <w:t xml:space="preserve"> / in was </w:t>
      </w:r>
      <w:proofErr w:type="spellStart"/>
      <w:r>
        <w:t>gefahr</w:t>
      </w:r>
      <w:proofErr w:type="spellEnd"/>
      <w:r>
        <w:t xml:space="preserve"> und </w:t>
      </w:r>
      <w:proofErr w:type="spellStart"/>
      <w:r>
        <w:t>ungemach</w:t>
      </w:r>
      <w:proofErr w:type="spellEnd"/>
      <w:r>
        <w:t xml:space="preserve"> / David </w:t>
      </w:r>
      <w:proofErr w:type="spellStart"/>
      <w:r>
        <w:t>umb</w:t>
      </w:r>
      <w:proofErr w:type="spellEnd"/>
      <w:r>
        <w:t xml:space="preserve"> seiner </w:t>
      </w:r>
      <w:proofErr w:type="spellStart"/>
      <w:r>
        <w:t>sünden</w:t>
      </w:r>
      <w:proofErr w:type="spellEnd"/>
      <w:r>
        <w:t xml:space="preserve"> willen kommen ist / wie die Historien </w:t>
      </w:r>
      <w:proofErr w:type="spellStart"/>
      <w:r>
        <w:t>vonn</w:t>
      </w:r>
      <w:proofErr w:type="spellEnd"/>
      <w:r>
        <w:t xml:space="preserve"> hie an / biß </w:t>
      </w:r>
      <w:proofErr w:type="spellStart"/>
      <w:r>
        <w:t>auff</w:t>
      </w:r>
      <w:proofErr w:type="spellEnd"/>
      <w:r>
        <w:t xml:space="preserve">. 19. Capitel </w:t>
      </w:r>
      <w:proofErr w:type="spellStart"/>
      <w:r>
        <w:t>schoen</w:t>
      </w:r>
      <w:proofErr w:type="spellEnd"/>
      <w:r>
        <w:t xml:space="preserve"> </w:t>
      </w:r>
      <w:proofErr w:type="spellStart"/>
      <w:r>
        <w:t>außweysende</w:t>
      </w:r>
      <w:proofErr w:type="spellEnd"/>
      <w:r>
        <w:t xml:space="preserve"> / darinn so </w:t>
      </w:r>
      <w:proofErr w:type="spellStart"/>
      <w:r>
        <w:t>manigerlai</w:t>
      </w:r>
      <w:proofErr w:type="spellEnd"/>
      <w:r>
        <w:t xml:space="preserve"> </w:t>
      </w:r>
      <w:proofErr w:type="spellStart"/>
      <w:r>
        <w:t>gefahr</w:t>
      </w:r>
      <w:proofErr w:type="spellEnd"/>
      <w:r>
        <w:t xml:space="preserve"> / dem David begegnet / beschrieben </w:t>
      </w:r>
      <w:proofErr w:type="spellStart"/>
      <w:r>
        <w:t>würt</w:t>
      </w:r>
      <w:proofErr w:type="spellEnd"/>
      <w:r>
        <w:t xml:space="preserve"> / das </w:t>
      </w:r>
      <w:proofErr w:type="spellStart"/>
      <w:r>
        <w:t>wol</w:t>
      </w:r>
      <w:proofErr w:type="spellEnd"/>
      <w:r>
        <w:t xml:space="preserve"> </w:t>
      </w:r>
      <w:proofErr w:type="spellStart"/>
      <w:r>
        <w:t>zuvermuten</w:t>
      </w:r>
      <w:proofErr w:type="spellEnd"/>
      <w:r>
        <w:t xml:space="preserve"> / er </w:t>
      </w:r>
      <w:proofErr w:type="spellStart"/>
      <w:r>
        <w:t>hette</w:t>
      </w:r>
      <w:proofErr w:type="spellEnd"/>
      <w:r>
        <w:t xml:space="preserve"> </w:t>
      </w:r>
      <w:proofErr w:type="spellStart"/>
      <w:r>
        <w:t>offt</w:t>
      </w:r>
      <w:proofErr w:type="spellEnd"/>
      <w:r>
        <w:t xml:space="preserve"> den todt leichter dulden und ertragen </w:t>
      </w:r>
      <w:proofErr w:type="spellStart"/>
      <w:r>
        <w:t>moegenn</w:t>
      </w:r>
      <w:proofErr w:type="spellEnd"/>
      <w:r>
        <w:t xml:space="preserve"> / Dann itzt muß er </w:t>
      </w:r>
      <w:proofErr w:type="spellStart"/>
      <w:r>
        <w:t>hoeren</w:t>
      </w:r>
      <w:proofErr w:type="spellEnd"/>
      <w:r>
        <w:t xml:space="preserve"> und sehen / das sein </w:t>
      </w:r>
      <w:proofErr w:type="spellStart"/>
      <w:r>
        <w:t>sun</w:t>
      </w:r>
      <w:proofErr w:type="spellEnd"/>
      <w:r>
        <w:t xml:space="preserve"> Ammon / </w:t>
      </w:r>
      <w:proofErr w:type="spellStart"/>
      <w:r>
        <w:t>inn</w:t>
      </w:r>
      <w:proofErr w:type="spellEnd"/>
      <w:r>
        <w:t xml:space="preserve"> </w:t>
      </w:r>
      <w:proofErr w:type="spellStart"/>
      <w:r>
        <w:t>blut</w:t>
      </w:r>
      <w:proofErr w:type="spellEnd"/>
      <w:r>
        <w:t xml:space="preserve"> </w:t>
      </w:r>
      <w:proofErr w:type="spellStart"/>
      <w:r>
        <w:t>schand</w:t>
      </w:r>
      <w:proofErr w:type="spellEnd"/>
      <w:r>
        <w:t xml:space="preserve"> / sich mit seiner </w:t>
      </w:r>
      <w:proofErr w:type="spellStart"/>
      <w:r>
        <w:t>schwester</w:t>
      </w:r>
      <w:proofErr w:type="spellEnd"/>
      <w:r>
        <w:t xml:space="preserve"> </w:t>
      </w:r>
      <w:proofErr w:type="spellStart"/>
      <w:r>
        <w:t>vergreifft</w:t>
      </w:r>
      <w:proofErr w:type="spellEnd"/>
      <w:r>
        <w:t xml:space="preserve"> / dann das Absalom den Ammon seinen </w:t>
      </w:r>
      <w:proofErr w:type="spellStart"/>
      <w:r>
        <w:t>bruder</w:t>
      </w:r>
      <w:proofErr w:type="spellEnd"/>
      <w:r>
        <w:t xml:space="preserve"> </w:t>
      </w:r>
      <w:proofErr w:type="spellStart"/>
      <w:r>
        <w:t>ermordt</w:t>
      </w:r>
      <w:proofErr w:type="spellEnd"/>
      <w:r>
        <w:t xml:space="preserve"> </w:t>
      </w:r>
      <w:proofErr w:type="spellStart"/>
      <w:r>
        <w:t>unnd</w:t>
      </w:r>
      <w:proofErr w:type="spellEnd"/>
      <w:r>
        <w:t xml:space="preserve"> umbracht hat. Ja in schrecken und </w:t>
      </w:r>
      <w:proofErr w:type="spellStart"/>
      <w:r>
        <w:t>gefahr</w:t>
      </w:r>
      <w:proofErr w:type="spellEnd"/>
      <w:r>
        <w:t xml:space="preserve"> stehet er / das alle seine </w:t>
      </w:r>
      <w:proofErr w:type="spellStart"/>
      <w:r>
        <w:t>kinder</w:t>
      </w:r>
      <w:proofErr w:type="spellEnd"/>
      <w:r>
        <w:t xml:space="preserve"> ermordet und </w:t>
      </w:r>
      <w:proofErr w:type="spellStart"/>
      <w:r>
        <w:t>umbkommen</w:t>
      </w:r>
      <w:proofErr w:type="spellEnd"/>
      <w:r>
        <w:t xml:space="preserve"> sind / itzt muß er </w:t>
      </w:r>
      <w:proofErr w:type="spellStart"/>
      <w:r>
        <w:t>leyden</w:t>
      </w:r>
      <w:proofErr w:type="spellEnd"/>
      <w:r>
        <w:t xml:space="preserve"> / das sich sein </w:t>
      </w:r>
      <w:proofErr w:type="spellStart"/>
      <w:r>
        <w:t>aigner</w:t>
      </w:r>
      <w:proofErr w:type="spellEnd"/>
      <w:r>
        <w:t xml:space="preserve"> </w:t>
      </w:r>
      <w:proofErr w:type="spellStart"/>
      <w:r>
        <w:t>sun</w:t>
      </w:r>
      <w:proofErr w:type="spellEnd"/>
      <w:r>
        <w:t xml:space="preserve"> Absalom wider </w:t>
      </w:r>
      <w:proofErr w:type="spellStart"/>
      <w:r>
        <w:t>jn</w:t>
      </w:r>
      <w:proofErr w:type="spellEnd"/>
      <w:r>
        <w:t xml:space="preserve"> setzt / auch </w:t>
      </w:r>
      <w:proofErr w:type="spellStart"/>
      <w:r>
        <w:t>auffrhur</w:t>
      </w:r>
      <w:proofErr w:type="spellEnd"/>
      <w:r>
        <w:t xml:space="preserve"> / von dem er von seinem reich aus dem Land vertrieben / weichen mußt. </w:t>
      </w:r>
    </w:p>
    <w:p w14:paraId="61DFB7D7" w14:textId="77777777" w:rsidR="001B58A6" w:rsidRDefault="001B58A6" w:rsidP="001B58A6">
      <w:pPr>
        <w:pStyle w:val="StandardWeb"/>
      </w:pPr>
      <w:r>
        <w:t xml:space="preserve">Wer sich nu </w:t>
      </w:r>
      <w:proofErr w:type="spellStart"/>
      <w:r>
        <w:t>laeßt</w:t>
      </w:r>
      <w:proofErr w:type="spellEnd"/>
      <w:r>
        <w:t xml:space="preserve"> gelüsten mit David zu sündigen / oder seine </w:t>
      </w:r>
      <w:proofErr w:type="spellStart"/>
      <w:r>
        <w:t>sünden</w:t>
      </w:r>
      <w:proofErr w:type="spellEnd"/>
      <w:r>
        <w:t xml:space="preserve"> mit </w:t>
      </w:r>
      <w:proofErr w:type="spellStart"/>
      <w:r>
        <w:t>desse</w:t>
      </w:r>
      <w:proofErr w:type="spellEnd"/>
      <w:r>
        <w:t xml:space="preserve"> </w:t>
      </w:r>
      <w:proofErr w:type="spellStart"/>
      <w:r>
        <w:t>sünden</w:t>
      </w:r>
      <w:proofErr w:type="spellEnd"/>
      <w:r>
        <w:t xml:space="preserve"> zu schirmen und </w:t>
      </w:r>
      <w:proofErr w:type="spellStart"/>
      <w:r>
        <w:t>verthedigen</w:t>
      </w:r>
      <w:proofErr w:type="spellEnd"/>
      <w:r>
        <w:t xml:space="preserve"> / der </w:t>
      </w:r>
      <w:proofErr w:type="spellStart"/>
      <w:r>
        <w:t>bedenck</w:t>
      </w:r>
      <w:proofErr w:type="spellEnd"/>
      <w:r>
        <w:t xml:space="preserve"> solch </w:t>
      </w:r>
      <w:proofErr w:type="spellStart"/>
      <w:r>
        <w:t>schwaere</w:t>
      </w:r>
      <w:proofErr w:type="spellEnd"/>
      <w:r>
        <w:t xml:space="preserve"> </w:t>
      </w:r>
      <w:proofErr w:type="spellStart"/>
      <w:r>
        <w:t>buß</w:t>
      </w:r>
      <w:proofErr w:type="spellEnd"/>
      <w:r>
        <w:t xml:space="preserve"> / die David </w:t>
      </w:r>
      <w:proofErr w:type="spellStart"/>
      <w:r>
        <w:t>darfur</w:t>
      </w:r>
      <w:proofErr w:type="spellEnd"/>
      <w:r>
        <w:t xml:space="preserve"> hat </w:t>
      </w:r>
      <w:proofErr w:type="spellStart"/>
      <w:r>
        <w:t>tragenn</w:t>
      </w:r>
      <w:proofErr w:type="spellEnd"/>
      <w:r>
        <w:t xml:space="preserve"> müssen / </w:t>
      </w:r>
      <w:proofErr w:type="spellStart"/>
      <w:r>
        <w:t>würt</w:t>
      </w:r>
      <w:proofErr w:type="spellEnd"/>
      <w:r>
        <w:t xml:space="preserve"> </w:t>
      </w:r>
      <w:proofErr w:type="spellStart"/>
      <w:r>
        <w:t>jm</w:t>
      </w:r>
      <w:proofErr w:type="spellEnd"/>
      <w:r>
        <w:t xml:space="preserve"> on </w:t>
      </w:r>
      <w:proofErr w:type="spellStart"/>
      <w:r>
        <w:t>zweiffel</w:t>
      </w:r>
      <w:proofErr w:type="spellEnd"/>
      <w:r>
        <w:t xml:space="preserve"> dieser </w:t>
      </w:r>
      <w:proofErr w:type="spellStart"/>
      <w:r>
        <w:t>mutwil</w:t>
      </w:r>
      <w:proofErr w:type="spellEnd"/>
      <w:r>
        <w:t xml:space="preserve"> bald vertrieben / und die </w:t>
      </w:r>
      <w:proofErr w:type="spellStart"/>
      <w:r>
        <w:t>gailhait</w:t>
      </w:r>
      <w:proofErr w:type="spellEnd"/>
      <w:r>
        <w:t xml:space="preserve"> </w:t>
      </w:r>
      <w:proofErr w:type="spellStart"/>
      <w:r>
        <w:t>vergangenn</w:t>
      </w:r>
      <w:proofErr w:type="spellEnd"/>
      <w:r>
        <w:t xml:space="preserve"> oder gelegt sein / die weil Gott dem David </w:t>
      </w:r>
      <w:proofErr w:type="spellStart"/>
      <w:r>
        <w:t>nit</w:t>
      </w:r>
      <w:proofErr w:type="spellEnd"/>
      <w:r>
        <w:t xml:space="preserve"> über sehen / wunder </w:t>
      </w:r>
      <w:proofErr w:type="spellStart"/>
      <w:r>
        <w:t>were</w:t>
      </w:r>
      <w:proofErr w:type="spellEnd"/>
      <w:r>
        <w:t xml:space="preserve"> es / das er </w:t>
      </w:r>
      <w:proofErr w:type="spellStart"/>
      <w:r>
        <w:t>ainem</w:t>
      </w:r>
      <w:proofErr w:type="spellEnd"/>
      <w:r>
        <w:t xml:space="preserve"> andern wer er doch wer / der </w:t>
      </w:r>
      <w:proofErr w:type="spellStart"/>
      <w:r>
        <w:t>disem</w:t>
      </w:r>
      <w:proofErr w:type="spellEnd"/>
      <w:r>
        <w:t xml:space="preserve"> gleich ist / übersehen / und sich an </w:t>
      </w:r>
      <w:proofErr w:type="spellStart"/>
      <w:r>
        <w:t>jm</w:t>
      </w:r>
      <w:proofErr w:type="spellEnd"/>
      <w:r>
        <w:t xml:space="preserve"> </w:t>
      </w:r>
      <w:proofErr w:type="spellStart"/>
      <w:r>
        <w:t>nit</w:t>
      </w:r>
      <w:proofErr w:type="spellEnd"/>
      <w:r>
        <w:t xml:space="preserve"> rechen </w:t>
      </w:r>
      <w:proofErr w:type="spellStart"/>
      <w:r>
        <w:t>solte</w:t>
      </w:r>
      <w:proofErr w:type="spellEnd"/>
      <w:r>
        <w:t xml:space="preserve">. </w:t>
      </w:r>
      <w:proofErr w:type="spellStart"/>
      <w:r>
        <w:t>Darumb</w:t>
      </w:r>
      <w:proofErr w:type="spellEnd"/>
      <w:r>
        <w:t xml:space="preserve"> uns </w:t>
      </w:r>
      <w:proofErr w:type="spellStart"/>
      <w:r>
        <w:t>ihe</w:t>
      </w:r>
      <w:proofErr w:type="spellEnd"/>
      <w:r>
        <w:t xml:space="preserve"> die Historien geschrieben / das wir durch sie zur </w:t>
      </w:r>
      <w:proofErr w:type="spellStart"/>
      <w:r>
        <w:t>buß</w:t>
      </w:r>
      <w:proofErr w:type="spellEnd"/>
      <w:r>
        <w:t xml:space="preserve"> </w:t>
      </w:r>
      <w:proofErr w:type="spellStart"/>
      <w:r>
        <w:t>unnd</w:t>
      </w:r>
      <w:proofErr w:type="spellEnd"/>
      <w:r>
        <w:t xml:space="preserve"> </w:t>
      </w:r>
      <w:proofErr w:type="spellStart"/>
      <w:r>
        <w:t>besserung</w:t>
      </w:r>
      <w:proofErr w:type="spellEnd"/>
      <w:r>
        <w:t xml:space="preserve"> </w:t>
      </w:r>
      <w:proofErr w:type="spellStart"/>
      <w:r>
        <w:t>ermanet</w:t>
      </w:r>
      <w:proofErr w:type="spellEnd"/>
      <w:r>
        <w:t xml:space="preserve"> / </w:t>
      </w:r>
      <w:proofErr w:type="spellStart"/>
      <w:r>
        <w:t>nit</w:t>
      </w:r>
      <w:proofErr w:type="spellEnd"/>
      <w:r>
        <w:t xml:space="preserve"> in unserer </w:t>
      </w:r>
      <w:proofErr w:type="spellStart"/>
      <w:r>
        <w:t>boßhait</w:t>
      </w:r>
      <w:proofErr w:type="spellEnd"/>
      <w:r>
        <w:t xml:space="preserve"> verderben/ und zu </w:t>
      </w:r>
      <w:proofErr w:type="spellStart"/>
      <w:r>
        <w:t>grund</w:t>
      </w:r>
      <w:proofErr w:type="spellEnd"/>
      <w:r>
        <w:t xml:space="preserve"> gangen / sonder durch </w:t>
      </w:r>
      <w:proofErr w:type="spellStart"/>
      <w:r>
        <w:t>Goettlich</w:t>
      </w:r>
      <w:proofErr w:type="spellEnd"/>
      <w:r>
        <w:t xml:space="preserve"> </w:t>
      </w:r>
      <w:proofErr w:type="spellStart"/>
      <w:r>
        <w:t>barmhertzigkait</w:t>
      </w:r>
      <w:proofErr w:type="spellEnd"/>
      <w:r>
        <w:t xml:space="preserve"> / ewig im Reich Gottes / </w:t>
      </w:r>
      <w:proofErr w:type="spellStart"/>
      <w:r>
        <w:t>unnd</w:t>
      </w:r>
      <w:proofErr w:type="spellEnd"/>
      <w:r>
        <w:t xml:space="preserve"> seines Suns / unsers Herren Jesu Christi / erhalten werden. </w:t>
      </w:r>
    </w:p>
    <w:p w14:paraId="36B824CD" w14:textId="77777777" w:rsidR="0022039F" w:rsidRDefault="0022039F" w:rsidP="0022039F"/>
    <w:p w14:paraId="5168AF3A" w14:textId="77777777" w:rsidR="00D5498D" w:rsidRPr="00D5498D" w:rsidRDefault="007166CE" w:rsidP="008E63BE">
      <w:pPr>
        <w:pStyle w:val="berschrift1"/>
      </w:pPr>
      <w:r>
        <w:br w:type="page"/>
      </w:r>
      <w:r w:rsidR="00D5498D" w:rsidRPr="00D5498D">
        <w:t>Quellen:</w:t>
      </w:r>
    </w:p>
    <w:p w14:paraId="38172D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C336A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9043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7262F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74CA6C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2A8025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26E34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8CE86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5F959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9E091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73C069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4D5B62E" w14:textId="319A66A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6A99"/>
    <w:rsid w:val="00082307"/>
    <w:rsid w:val="000C66E5"/>
    <w:rsid w:val="00146A99"/>
    <w:rsid w:val="001B58A6"/>
    <w:rsid w:val="001F54C4"/>
    <w:rsid w:val="0022039F"/>
    <w:rsid w:val="00272484"/>
    <w:rsid w:val="00297F83"/>
    <w:rsid w:val="002E6D11"/>
    <w:rsid w:val="00381C0C"/>
    <w:rsid w:val="00537F59"/>
    <w:rsid w:val="007166CE"/>
    <w:rsid w:val="007E1779"/>
    <w:rsid w:val="0083667B"/>
    <w:rsid w:val="008D7463"/>
    <w:rsid w:val="008E417E"/>
    <w:rsid w:val="008E63BE"/>
    <w:rsid w:val="00BB155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96578"/>
  <w15:chartTrackingRefBased/>
  <w15:docId w15:val="{90398C67-1333-471F-A943-F5F2BF5E4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B58A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1B58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3071590">
      <w:bodyDiv w:val="1"/>
      <w:marLeft w:val="0"/>
      <w:marRight w:val="0"/>
      <w:marTop w:val="0"/>
      <w:marBottom w:val="0"/>
      <w:divBdr>
        <w:top w:val="none" w:sz="0" w:space="0" w:color="auto"/>
        <w:left w:val="none" w:sz="0" w:space="0" w:color="auto"/>
        <w:bottom w:val="none" w:sz="0" w:space="0" w:color="auto"/>
        <w:right w:val="none" w:sz="0" w:space="0" w:color="auto"/>
      </w:divBdr>
      <w:divsChild>
        <w:div w:id="1077557729">
          <w:marLeft w:val="0"/>
          <w:marRight w:val="0"/>
          <w:marTop w:val="0"/>
          <w:marBottom w:val="0"/>
          <w:divBdr>
            <w:top w:val="none" w:sz="0" w:space="0" w:color="auto"/>
            <w:left w:val="none" w:sz="0" w:space="0" w:color="auto"/>
            <w:bottom w:val="none" w:sz="0" w:space="0" w:color="auto"/>
            <w:right w:val="none" w:sz="0" w:space="0" w:color="auto"/>
          </w:divBdr>
        </w:div>
      </w:divsChild>
    </w:div>
    <w:div w:id="42638890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29</Pages>
  <Words>14099</Words>
  <Characters>88830</Characters>
  <Application>Microsoft Office Word</Application>
  <DocSecurity>0</DocSecurity>
  <Lines>740</Lines>
  <Paragraphs>205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102724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2020-10-31T07:13:00Z</dcterms:created>
  <dcterms:modified xsi:type="dcterms:W3CDTF">2020-11-01T08:38:00Z</dcterms:modified>
  <dc:title>Davids Ehebruch</dc:title>
  <dc:creator>Sam, Conrad</dc:creator>
  <cp:keywords>David</cp:keywords>
  <dc:language>de</dc:language>
</cp:coreProperties>
</file>